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6E87A6" w14:textId="76355914" w:rsidR="00DA509A" w:rsidRDefault="00940C71" w:rsidP="00111ECF">
      <w:pPr>
        <w:pStyle w:val="ust"/>
        <w:spacing w:before="120" w:after="120"/>
        <w:ind w:left="0" w:firstLine="0"/>
        <w:jc w:val="right"/>
        <w:rPr>
          <w:rFonts w:ascii="Calibri" w:hAnsi="Calibri" w:cs="Calibri"/>
          <w:sz w:val="20"/>
          <w:szCs w:val="20"/>
        </w:rPr>
      </w:pPr>
      <w:r w:rsidRPr="00930632">
        <w:rPr>
          <w:rFonts w:ascii="Calibri" w:hAnsi="Calibri" w:cs="Calibri"/>
          <w:sz w:val="20"/>
          <w:szCs w:val="20"/>
        </w:rPr>
        <w:tab/>
      </w:r>
      <w:r w:rsidRPr="00930632">
        <w:rPr>
          <w:rFonts w:ascii="Calibri" w:hAnsi="Calibri" w:cs="Calibri"/>
          <w:sz w:val="20"/>
          <w:szCs w:val="20"/>
        </w:rPr>
        <w:tab/>
      </w:r>
      <w:r w:rsidRPr="00930632">
        <w:rPr>
          <w:rFonts w:ascii="Calibri" w:hAnsi="Calibri" w:cs="Calibri"/>
          <w:sz w:val="20"/>
          <w:szCs w:val="20"/>
        </w:rPr>
        <w:tab/>
      </w:r>
      <w:r w:rsidRPr="00930632">
        <w:rPr>
          <w:rFonts w:ascii="Calibri" w:hAnsi="Calibri" w:cs="Calibri"/>
          <w:sz w:val="20"/>
          <w:szCs w:val="20"/>
        </w:rPr>
        <w:tab/>
      </w:r>
      <w:r w:rsidRPr="00930632">
        <w:rPr>
          <w:rFonts w:ascii="Calibri" w:hAnsi="Calibri" w:cs="Calibri"/>
          <w:sz w:val="20"/>
          <w:szCs w:val="20"/>
        </w:rPr>
        <w:tab/>
      </w:r>
      <w:r w:rsidRPr="00930632">
        <w:rPr>
          <w:rFonts w:ascii="Calibri" w:hAnsi="Calibri" w:cs="Calibri"/>
          <w:sz w:val="20"/>
          <w:szCs w:val="20"/>
        </w:rPr>
        <w:tab/>
      </w:r>
      <w:r w:rsidRPr="00930632">
        <w:rPr>
          <w:rFonts w:ascii="Calibri" w:hAnsi="Calibri" w:cs="Calibri"/>
          <w:sz w:val="20"/>
          <w:szCs w:val="20"/>
        </w:rPr>
        <w:tab/>
      </w:r>
      <w:r w:rsidRPr="00930632">
        <w:rPr>
          <w:rFonts w:ascii="Calibri" w:hAnsi="Calibri" w:cs="Calibri"/>
          <w:sz w:val="20"/>
          <w:szCs w:val="20"/>
        </w:rPr>
        <w:tab/>
      </w:r>
      <w:r w:rsidRPr="00930632">
        <w:rPr>
          <w:rFonts w:ascii="Calibri" w:hAnsi="Calibri" w:cs="Calibri"/>
          <w:sz w:val="20"/>
          <w:szCs w:val="20"/>
        </w:rPr>
        <w:tab/>
      </w:r>
      <w:r w:rsidRPr="00930632">
        <w:rPr>
          <w:rFonts w:ascii="Calibri" w:hAnsi="Calibri" w:cs="Calibri"/>
          <w:sz w:val="20"/>
          <w:szCs w:val="20"/>
        </w:rPr>
        <w:tab/>
      </w:r>
      <w:r w:rsidRPr="00930632">
        <w:rPr>
          <w:rFonts w:ascii="Calibri" w:hAnsi="Calibri" w:cs="Calibri"/>
          <w:sz w:val="20"/>
          <w:szCs w:val="20"/>
        </w:rPr>
        <w:tab/>
        <w:t xml:space="preserve">           </w:t>
      </w:r>
      <w:r w:rsidR="007F1E54" w:rsidRPr="00930632">
        <w:rPr>
          <w:rFonts w:ascii="Calibri" w:hAnsi="Calibri" w:cs="Calibri"/>
          <w:sz w:val="20"/>
          <w:szCs w:val="20"/>
        </w:rPr>
        <w:t xml:space="preserve">                     </w:t>
      </w:r>
      <w:r w:rsidR="0056694D" w:rsidRPr="00930632">
        <w:rPr>
          <w:rFonts w:ascii="Calibri" w:hAnsi="Calibri" w:cs="Calibri"/>
          <w:sz w:val="20"/>
          <w:szCs w:val="20"/>
        </w:rPr>
        <w:t xml:space="preserve">Załącznik nr </w:t>
      </w:r>
      <w:r w:rsidR="00AA202B">
        <w:rPr>
          <w:rFonts w:ascii="Calibri" w:hAnsi="Calibri" w:cs="Calibri"/>
          <w:sz w:val="20"/>
          <w:szCs w:val="20"/>
        </w:rPr>
        <w:t xml:space="preserve">5 </w:t>
      </w:r>
      <w:r w:rsidR="003E08F8" w:rsidRPr="00930632">
        <w:rPr>
          <w:rFonts w:ascii="Calibri" w:hAnsi="Calibri" w:cs="Calibri"/>
          <w:sz w:val="20"/>
          <w:szCs w:val="20"/>
        </w:rPr>
        <w:t xml:space="preserve">do </w:t>
      </w:r>
      <w:r w:rsidR="00AA202B">
        <w:rPr>
          <w:rFonts w:ascii="Calibri" w:hAnsi="Calibri" w:cs="Calibri"/>
          <w:sz w:val="20"/>
          <w:szCs w:val="20"/>
        </w:rPr>
        <w:t>Zapytania</w:t>
      </w:r>
    </w:p>
    <w:p w14:paraId="295BF8B0" w14:textId="5128C3C7" w:rsidR="00855D48" w:rsidRPr="00B8350D" w:rsidRDefault="00B8350D" w:rsidP="00B8350D">
      <w:pPr>
        <w:pStyle w:val="ust"/>
        <w:spacing w:before="120" w:after="120"/>
        <w:ind w:left="0" w:firstLine="0"/>
        <w:rPr>
          <w:rFonts w:ascii="Calibri" w:eastAsia="Times New Roman" w:hAnsi="Calibri" w:cs="Calibri"/>
          <w:sz w:val="20"/>
          <w:szCs w:val="20"/>
        </w:rPr>
      </w:pPr>
      <w:r w:rsidRPr="00B8350D">
        <w:rPr>
          <w:rFonts w:ascii="Calibri" w:eastAsia="Times New Roman" w:hAnsi="Calibri" w:cs="Calibri"/>
          <w:sz w:val="20"/>
          <w:szCs w:val="20"/>
        </w:rPr>
        <w:t>Nr postępowania: 1/RUSZ/2025</w:t>
      </w:r>
    </w:p>
    <w:p w14:paraId="75DA524C" w14:textId="77777777" w:rsidR="00B8350D" w:rsidRPr="00930632" w:rsidRDefault="00B8350D" w:rsidP="00B8350D">
      <w:pPr>
        <w:pStyle w:val="ust"/>
        <w:spacing w:before="120" w:after="120"/>
        <w:ind w:left="0" w:firstLine="0"/>
        <w:rPr>
          <w:rFonts w:ascii="Calibri" w:hAnsi="Calibri" w:cs="Calibri"/>
          <w:b/>
          <w:sz w:val="20"/>
          <w:szCs w:val="20"/>
        </w:rPr>
      </w:pPr>
    </w:p>
    <w:p w14:paraId="0D52E4A3" w14:textId="0F4A1F7A" w:rsidR="00D22BE4" w:rsidRPr="00930632" w:rsidRDefault="00DA509A" w:rsidP="00845A7B">
      <w:pPr>
        <w:rPr>
          <w:rFonts w:ascii="Calibri" w:hAnsi="Calibri" w:cs="Calibri"/>
          <w:sz w:val="20"/>
          <w:szCs w:val="20"/>
        </w:rPr>
      </w:pPr>
      <w:r w:rsidRPr="00930632">
        <w:rPr>
          <w:rFonts w:ascii="Calibri" w:hAnsi="Calibri" w:cs="Calibri"/>
          <w:sz w:val="20"/>
          <w:szCs w:val="20"/>
        </w:rPr>
        <w:t>................................................................</w:t>
      </w:r>
      <w:r w:rsidR="00D22BE4" w:rsidRPr="00930632">
        <w:rPr>
          <w:rFonts w:ascii="Calibri" w:hAnsi="Calibri" w:cs="Calibri"/>
          <w:sz w:val="20"/>
          <w:szCs w:val="20"/>
        </w:rPr>
        <w:t>...................</w:t>
      </w:r>
      <w:r w:rsidRPr="00930632">
        <w:rPr>
          <w:rFonts w:ascii="Calibri" w:hAnsi="Calibri" w:cs="Calibri"/>
          <w:sz w:val="20"/>
          <w:szCs w:val="20"/>
        </w:rPr>
        <w:tab/>
      </w:r>
      <w:r w:rsidR="0032655D" w:rsidRPr="00930632">
        <w:rPr>
          <w:rFonts w:ascii="Calibri" w:hAnsi="Calibri" w:cs="Calibri"/>
          <w:sz w:val="20"/>
          <w:szCs w:val="20"/>
        </w:rPr>
        <w:tab/>
      </w:r>
      <w:r w:rsidR="0032655D" w:rsidRPr="00930632">
        <w:rPr>
          <w:rFonts w:ascii="Calibri" w:hAnsi="Calibri" w:cs="Calibri"/>
          <w:sz w:val="20"/>
          <w:szCs w:val="20"/>
        </w:rPr>
        <w:tab/>
      </w:r>
      <w:r w:rsidR="0032655D" w:rsidRPr="00930632">
        <w:rPr>
          <w:rFonts w:ascii="Calibri" w:hAnsi="Calibri" w:cs="Calibri"/>
          <w:sz w:val="20"/>
          <w:szCs w:val="20"/>
        </w:rPr>
        <w:tab/>
      </w:r>
      <w:r w:rsidR="0032655D" w:rsidRPr="00930632">
        <w:rPr>
          <w:rFonts w:ascii="Calibri" w:hAnsi="Calibri" w:cs="Calibri"/>
          <w:sz w:val="20"/>
          <w:szCs w:val="20"/>
        </w:rPr>
        <w:tab/>
      </w:r>
      <w:r w:rsidR="0032655D" w:rsidRPr="00930632">
        <w:rPr>
          <w:rFonts w:ascii="Calibri" w:hAnsi="Calibri" w:cs="Calibri"/>
          <w:sz w:val="20"/>
          <w:szCs w:val="20"/>
        </w:rPr>
        <w:tab/>
      </w:r>
      <w:r w:rsidR="0032655D" w:rsidRPr="00930632">
        <w:rPr>
          <w:rFonts w:ascii="Calibri" w:hAnsi="Calibri" w:cs="Calibri"/>
          <w:sz w:val="20"/>
          <w:szCs w:val="20"/>
        </w:rPr>
        <w:tab/>
      </w:r>
      <w:r w:rsidR="00845A7B">
        <w:rPr>
          <w:rFonts w:ascii="Calibri" w:hAnsi="Calibri" w:cs="Calibri"/>
          <w:sz w:val="20"/>
          <w:szCs w:val="20"/>
        </w:rPr>
        <w:t xml:space="preserve">                           </w:t>
      </w:r>
      <w:r w:rsidR="00D22BE4" w:rsidRPr="00930632">
        <w:rPr>
          <w:rFonts w:ascii="Calibri" w:hAnsi="Calibri" w:cs="Calibri"/>
          <w:sz w:val="20"/>
          <w:szCs w:val="20"/>
        </w:rPr>
        <w:t xml:space="preserve">    </w:t>
      </w:r>
      <w:r w:rsidR="00845A7B">
        <w:rPr>
          <w:rFonts w:ascii="Calibri" w:hAnsi="Calibri" w:cs="Calibri"/>
          <w:sz w:val="20"/>
          <w:szCs w:val="20"/>
        </w:rPr>
        <w:t>…</w:t>
      </w:r>
      <w:r w:rsidR="00D22BE4" w:rsidRPr="00930632">
        <w:rPr>
          <w:rFonts w:ascii="Calibri" w:hAnsi="Calibri" w:cs="Calibri"/>
          <w:sz w:val="20"/>
          <w:szCs w:val="20"/>
        </w:rPr>
        <w:t xml:space="preserve">................................., dnia </w:t>
      </w:r>
      <w:r w:rsidR="00845A7B">
        <w:rPr>
          <w:rFonts w:ascii="Calibri" w:hAnsi="Calibri" w:cs="Calibri"/>
          <w:sz w:val="20"/>
          <w:szCs w:val="20"/>
        </w:rPr>
        <w:t>…</w:t>
      </w:r>
      <w:r w:rsidR="00D22BE4" w:rsidRPr="00930632">
        <w:rPr>
          <w:rFonts w:ascii="Calibri" w:hAnsi="Calibri" w:cs="Calibri"/>
          <w:sz w:val="20"/>
          <w:szCs w:val="20"/>
        </w:rPr>
        <w:t>.................... 20</w:t>
      </w:r>
      <w:r w:rsidR="000A40F9" w:rsidRPr="00930632">
        <w:rPr>
          <w:rFonts w:ascii="Calibri" w:hAnsi="Calibri" w:cs="Calibri"/>
          <w:sz w:val="20"/>
          <w:szCs w:val="20"/>
        </w:rPr>
        <w:t>2</w:t>
      </w:r>
      <w:r w:rsidR="00721463">
        <w:rPr>
          <w:rFonts w:ascii="Calibri" w:hAnsi="Calibri" w:cs="Calibri"/>
          <w:sz w:val="20"/>
          <w:szCs w:val="20"/>
        </w:rPr>
        <w:t>5</w:t>
      </w:r>
      <w:r w:rsidR="00D22BE4" w:rsidRPr="00930632">
        <w:rPr>
          <w:rFonts w:ascii="Calibri" w:hAnsi="Calibri" w:cs="Calibri"/>
          <w:sz w:val="20"/>
          <w:szCs w:val="20"/>
        </w:rPr>
        <w:t xml:space="preserve"> r.</w:t>
      </w:r>
    </w:p>
    <w:p w14:paraId="4019EF12" w14:textId="24898846" w:rsidR="00DA509A" w:rsidRPr="00930632" w:rsidRDefault="00DA509A" w:rsidP="00D22BE4">
      <w:pPr>
        <w:ind w:right="39"/>
        <w:rPr>
          <w:rFonts w:ascii="Calibri" w:eastAsia="Batang" w:hAnsi="Calibri" w:cs="Calibri"/>
          <w:i/>
          <w:sz w:val="20"/>
          <w:szCs w:val="20"/>
        </w:rPr>
      </w:pPr>
      <w:r w:rsidRPr="00930632">
        <w:rPr>
          <w:rFonts w:ascii="Calibri" w:hAnsi="Calibri" w:cs="Calibri"/>
          <w:sz w:val="20"/>
          <w:szCs w:val="20"/>
        </w:rPr>
        <w:tab/>
      </w:r>
      <w:r w:rsidR="00910410" w:rsidRPr="00930632">
        <w:rPr>
          <w:rFonts w:ascii="Calibri" w:eastAsia="Batang" w:hAnsi="Calibri" w:cs="Calibri"/>
          <w:i/>
          <w:sz w:val="20"/>
          <w:szCs w:val="20"/>
        </w:rPr>
        <w:t>(N</w:t>
      </w:r>
      <w:r w:rsidR="00D22BE4" w:rsidRPr="00930632">
        <w:rPr>
          <w:rFonts w:ascii="Calibri" w:eastAsia="Batang" w:hAnsi="Calibri" w:cs="Calibri"/>
          <w:i/>
          <w:sz w:val="20"/>
          <w:szCs w:val="20"/>
        </w:rPr>
        <w:t>azwa i adres Wykonawcy)</w:t>
      </w:r>
      <w:r w:rsidR="0046364F">
        <w:rPr>
          <w:rFonts w:ascii="Calibri" w:eastAsia="Batang" w:hAnsi="Calibri" w:cs="Calibri"/>
          <w:i/>
          <w:sz w:val="20"/>
          <w:szCs w:val="20"/>
        </w:rPr>
        <w:t xml:space="preserve"> </w:t>
      </w:r>
    </w:p>
    <w:p w14:paraId="3DF565AC" w14:textId="77777777" w:rsidR="00DA509A" w:rsidRDefault="00DA509A" w:rsidP="00DA509A">
      <w:pPr>
        <w:ind w:right="39"/>
        <w:rPr>
          <w:rFonts w:ascii="Calibri" w:eastAsia="Batang" w:hAnsi="Calibri" w:cs="Calibri"/>
          <w:i/>
          <w:sz w:val="20"/>
          <w:szCs w:val="20"/>
        </w:rPr>
      </w:pPr>
    </w:p>
    <w:p w14:paraId="0A4A530D" w14:textId="628E1538" w:rsidR="0032655D" w:rsidRPr="00930632" w:rsidRDefault="002947F3" w:rsidP="002947F3">
      <w:pPr>
        <w:pStyle w:val="Default"/>
        <w:tabs>
          <w:tab w:val="left" w:pos="3030"/>
          <w:tab w:val="center" w:pos="7001"/>
        </w:tabs>
        <w:spacing w:line="276" w:lineRule="auto"/>
        <w:contextualSpacing/>
        <w:rPr>
          <w:rFonts w:ascii="Calibri" w:hAnsi="Calibri" w:cs="Calibri"/>
          <w:b/>
          <w:color w:val="auto"/>
          <w:sz w:val="20"/>
          <w:szCs w:val="20"/>
        </w:rPr>
      </w:pPr>
      <w:r w:rsidRPr="00930632">
        <w:rPr>
          <w:rFonts w:ascii="Calibri" w:hAnsi="Calibri" w:cs="Calibri"/>
          <w:b/>
          <w:color w:val="auto"/>
          <w:sz w:val="20"/>
          <w:szCs w:val="20"/>
        </w:rPr>
        <w:tab/>
      </w:r>
      <w:r w:rsidRPr="00930632">
        <w:rPr>
          <w:rFonts w:ascii="Calibri" w:hAnsi="Calibri" w:cs="Calibri"/>
          <w:b/>
          <w:color w:val="auto"/>
          <w:sz w:val="20"/>
          <w:szCs w:val="20"/>
        </w:rPr>
        <w:tab/>
      </w:r>
      <w:r w:rsidR="0032655D" w:rsidRPr="00930632">
        <w:rPr>
          <w:rFonts w:ascii="Calibri" w:hAnsi="Calibri" w:cs="Calibri"/>
          <w:b/>
          <w:color w:val="auto"/>
          <w:sz w:val="20"/>
          <w:szCs w:val="20"/>
        </w:rPr>
        <w:t>WYKAZ OSÓB</w:t>
      </w:r>
    </w:p>
    <w:p w14:paraId="6060CBD9" w14:textId="59F62339" w:rsidR="002A5798" w:rsidRDefault="0032655D" w:rsidP="0032655D">
      <w:pPr>
        <w:jc w:val="center"/>
        <w:rPr>
          <w:rFonts w:ascii="Calibri" w:hAnsi="Calibri" w:cs="Calibri"/>
          <w:b/>
          <w:bCs/>
          <w:sz w:val="20"/>
          <w:szCs w:val="20"/>
          <w:lang w:val="x-none" w:eastAsia="x-none"/>
        </w:rPr>
      </w:pPr>
      <w:r w:rsidRPr="00930632">
        <w:rPr>
          <w:rFonts w:ascii="Calibri" w:hAnsi="Calibri" w:cs="Calibri"/>
          <w:sz w:val="20"/>
          <w:szCs w:val="20"/>
        </w:rPr>
        <w:t>Składany do zadania</w:t>
      </w:r>
      <w:r w:rsidR="00A7602E">
        <w:rPr>
          <w:rFonts w:ascii="Calibri" w:hAnsi="Calibri" w:cs="Calibri"/>
          <w:sz w:val="20"/>
          <w:szCs w:val="20"/>
        </w:rPr>
        <w:t>:</w:t>
      </w:r>
      <w:r w:rsidRPr="00930632">
        <w:rPr>
          <w:rFonts w:ascii="Calibri" w:hAnsi="Calibri" w:cs="Calibri"/>
          <w:b/>
          <w:bCs/>
          <w:sz w:val="20"/>
          <w:szCs w:val="20"/>
          <w:lang w:val="x-none" w:eastAsia="x-none"/>
        </w:rPr>
        <w:t xml:space="preserve"> </w:t>
      </w:r>
    </w:p>
    <w:p w14:paraId="5048AB32" w14:textId="77777777" w:rsidR="00855D48" w:rsidRPr="00930632" w:rsidRDefault="00855D48" w:rsidP="0032655D">
      <w:pPr>
        <w:jc w:val="center"/>
        <w:rPr>
          <w:rFonts w:ascii="Calibri" w:hAnsi="Calibri" w:cs="Calibri"/>
          <w:b/>
          <w:bCs/>
          <w:sz w:val="20"/>
          <w:szCs w:val="20"/>
          <w:lang w:eastAsia="x-none"/>
        </w:rPr>
      </w:pPr>
    </w:p>
    <w:p w14:paraId="7C793186" w14:textId="77777777" w:rsidR="007B2867" w:rsidRPr="00930632" w:rsidRDefault="007B2867" w:rsidP="00DD6A7C">
      <w:pPr>
        <w:shd w:val="clear" w:color="auto" w:fill="D9E2F3" w:themeFill="accent1" w:themeFillTint="33"/>
        <w:spacing w:line="276" w:lineRule="auto"/>
        <w:jc w:val="center"/>
        <w:rPr>
          <w:rFonts w:ascii="Calibri" w:hAnsi="Calibri" w:cs="Calibri"/>
          <w:b/>
          <w:bCs/>
          <w:iCs/>
          <w:sz w:val="20"/>
          <w:szCs w:val="20"/>
        </w:rPr>
      </w:pPr>
    </w:p>
    <w:p w14:paraId="5AE3F3B6" w14:textId="3408A4BA" w:rsidR="00A40A01" w:rsidRPr="00930632" w:rsidRDefault="00A90D25" w:rsidP="004004A0">
      <w:pPr>
        <w:shd w:val="clear" w:color="auto" w:fill="D9E2F3" w:themeFill="accent1" w:themeFillTint="33"/>
        <w:tabs>
          <w:tab w:val="center" w:pos="4536"/>
          <w:tab w:val="left" w:pos="6945"/>
        </w:tabs>
        <w:spacing w:before="40" w:line="276" w:lineRule="auto"/>
        <w:jc w:val="center"/>
        <w:rPr>
          <w:rFonts w:ascii="Calibri" w:hAnsi="Calibri" w:cs="Calibri"/>
          <w:b/>
          <w:bCs/>
        </w:rPr>
      </w:pPr>
      <w:r w:rsidRPr="00040D02">
        <w:rPr>
          <w:rFonts w:ascii="Calibri" w:hAnsi="Calibri" w:cs="Calibri"/>
          <w:b/>
          <w:color w:val="000000"/>
          <w:sz w:val="20"/>
          <w:szCs w:val="20"/>
        </w:rPr>
        <w:t>Realizacja usług społecznych i zdrowotnych</w:t>
      </w:r>
      <w:r w:rsidRPr="00EC58E8">
        <w:rPr>
          <w:rFonts w:ascii="Calibri" w:hAnsi="Calibri" w:cs="Calibri"/>
          <w:b/>
          <w:color w:val="000000"/>
          <w:sz w:val="20"/>
          <w:szCs w:val="20"/>
        </w:rPr>
        <w:t xml:space="preserve"> w ramach projektu pn. „</w:t>
      </w:r>
      <w:r w:rsidRPr="00B70C90">
        <w:rPr>
          <w:rFonts w:ascii="Calibri" w:hAnsi="Calibri" w:cs="Calibri"/>
          <w:b/>
          <w:color w:val="000000"/>
          <w:sz w:val="20"/>
          <w:szCs w:val="20"/>
        </w:rPr>
        <w:t>RUSZ – Rozwój Usług Społeczno-Zdrowotnych dla mieszkańców Gminy Kielce</w:t>
      </w:r>
      <w:r>
        <w:rPr>
          <w:rFonts w:ascii="Calibri" w:hAnsi="Calibri" w:cs="Calibri"/>
          <w:b/>
          <w:color w:val="000000"/>
          <w:sz w:val="20"/>
          <w:szCs w:val="20"/>
        </w:rPr>
        <w:t>”</w:t>
      </w:r>
    </w:p>
    <w:p w14:paraId="527F1590" w14:textId="77777777" w:rsidR="00CA23A0" w:rsidRPr="00930632" w:rsidRDefault="00CA23A0" w:rsidP="00DD6A7C">
      <w:pPr>
        <w:shd w:val="clear" w:color="auto" w:fill="D9E2F3" w:themeFill="accent1" w:themeFillTint="33"/>
        <w:rPr>
          <w:rFonts w:ascii="Calibri" w:hAnsi="Calibri" w:cs="Calibri"/>
          <w:b/>
          <w:sz w:val="20"/>
          <w:szCs w:val="20"/>
        </w:rPr>
      </w:pPr>
    </w:p>
    <w:tbl>
      <w:tblPr>
        <w:tblW w:w="14031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121"/>
        <w:gridCol w:w="1994"/>
        <w:gridCol w:w="6652"/>
        <w:gridCol w:w="2697"/>
      </w:tblGrid>
      <w:tr w:rsidR="00532237" w:rsidRPr="00930632" w14:paraId="57245AC3" w14:textId="77777777" w:rsidTr="000369E2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B16CB" w14:textId="77777777" w:rsidR="00532237" w:rsidRPr="00845A7B" w:rsidRDefault="00532237" w:rsidP="00845A7B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45A7B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64FA6" w14:textId="5F8EA954" w:rsidR="00532237" w:rsidRPr="00845A7B" w:rsidRDefault="00596A06" w:rsidP="00845A7B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A6E58" w14:textId="77777777" w:rsidR="00532237" w:rsidRPr="00845A7B" w:rsidRDefault="00532237" w:rsidP="00845A7B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45A7B">
              <w:rPr>
                <w:rFonts w:ascii="Calibri" w:hAnsi="Calibri" w:cs="Calibri"/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6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7F40B" w14:textId="77777777" w:rsidR="00532237" w:rsidRPr="00845A7B" w:rsidRDefault="00532237" w:rsidP="00845A7B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3F4A2E2D" w14:textId="4FAC327E" w:rsidR="0022074F" w:rsidRPr="00845A7B" w:rsidRDefault="00532237" w:rsidP="00845A7B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45A7B">
              <w:rPr>
                <w:rFonts w:ascii="Calibri" w:hAnsi="Calibri" w:cs="Calibri"/>
                <w:b/>
                <w:bCs/>
                <w:sz w:val="20"/>
                <w:szCs w:val="20"/>
              </w:rPr>
              <w:t>Kwalifikacje zawodowe</w:t>
            </w:r>
          </w:p>
          <w:p w14:paraId="1BDA4892" w14:textId="0E0A61C5" w:rsidR="00532237" w:rsidRPr="00845A7B" w:rsidRDefault="00532237" w:rsidP="00845A7B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EC2D0" w14:textId="77777777" w:rsidR="00532237" w:rsidRPr="00845A7B" w:rsidRDefault="00532237" w:rsidP="00845A7B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45A7B">
              <w:rPr>
                <w:rFonts w:ascii="Calibri" w:hAnsi="Calibri" w:cs="Calibri"/>
                <w:b/>
                <w:bCs/>
                <w:sz w:val="20"/>
                <w:szCs w:val="20"/>
              </w:rPr>
              <w:t>Osoby będące w dyspozycji wykonawcy/oddane do dyspozycji przez inny podmiot</w:t>
            </w:r>
          </w:p>
        </w:tc>
      </w:tr>
      <w:tr w:rsidR="00A90D25" w:rsidRPr="00930632" w14:paraId="17641A47" w14:textId="77777777" w:rsidTr="00A90D25">
        <w:trPr>
          <w:trHeight w:val="567"/>
        </w:trPr>
        <w:tc>
          <w:tcPr>
            <w:tcW w:w="140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503EC" w14:textId="5BDA16A3" w:rsidR="00A90D25" w:rsidRPr="00845A7B" w:rsidRDefault="00A90D25" w:rsidP="00845A7B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Część nr 1</w:t>
            </w:r>
          </w:p>
        </w:tc>
      </w:tr>
      <w:tr w:rsidR="00E24791" w:rsidRPr="00930632" w14:paraId="71B0EEDB" w14:textId="77777777" w:rsidTr="000369E2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51E61F4F" w14:textId="77777777" w:rsidR="00E24791" w:rsidRPr="00930632" w:rsidRDefault="00E24791" w:rsidP="00845A7B">
            <w:pPr>
              <w:snapToGrid w:val="0"/>
              <w:jc w:val="center"/>
              <w:rPr>
                <w:rFonts w:ascii="Calibri" w:hAnsi="Calibri" w:cs="Calibri"/>
                <w:spacing w:val="4"/>
                <w:sz w:val="20"/>
                <w:szCs w:val="20"/>
              </w:rPr>
            </w:pPr>
            <w:r w:rsidRPr="00930632">
              <w:rPr>
                <w:rFonts w:ascii="Calibri" w:hAnsi="Calibri" w:cs="Calibri"/>
                <w:spacing w:val="4"/>
                <w:sz w:val="20"/>
                <w:szCs w:val="20"/>
              </w:rPr>
              <w:t>1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44BFE68" w14:textId="78CD4D94" w:rsidR="00E24791" w:rsidRPr="00930632" w:rsidRDefault="00596A06" w:rsidP="00845A7B">
            <w:pPr>
              <w:pStyle w:val="Default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………….. …………..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726B940D" w14:textId="39405BDF" w:rsidR="00E24791" w:rsidRPr="00930632" w:rsidRDefault="00AF4D6B" w:rsidP="00845A7B">
            <w:pPr>
              <w:pStyle w:val="Defaul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psycholog</w:t>
            </w:r>
          </w:p>
        </w:tc>
        <w:tc>
          <w:tcPr>
            <w:tcW w:w="665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FDDD667" w14:textId="3064ED90" w:rsidR="001C7E49" w:rsidRPr="005A28AB" w:rsidRDefault="00A96600" w:rsidP="00AD6E2E">
            <w:pPr>
              <w:spacing w:line="276" w:lineRule="auto"/>
              <w:ind w:left="131" w:right="137"/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5A28AB">
              <w:rPr>
                <w:rFonts w:ascii="Calibri" w:hAnsi="Calibri" w:cs="Calibri"/>
                <w:sz w:val="20"/>
                <w:szCs w:val="20"/>
              </w:rPr>
              <w:t xml:space="preserve">osoba </w:t>
            </w:r>
            <w:r w:rsidRPr="005A28AB">
              <w:rPr>
                <w:rFonts w:ascii="Calibri" w:hAnsi="Calibri" w:cs="Calibr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posiadając</w:t>
            </w:r>
            <w:r w:rsidRPr="005A28AB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a</w:t>
            </w:r>
            <w:r w:rsidRPr="005A28AB">
              <w:rPr>
                <w:rFonts w:ascii="Calibri" w:hAnsi="Calibri" w:cs="Calibr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 </w:t>
            </w:r>
            <w:r w:rsidR="005A28AB" w:rsidRPr="005A28AB">
              <w:rPr>
                <w:rFonts w:ascii="Calibri" w:hAnsi="Calibri" w:cs="Calibri"/>
                <w:sz w:val="20"/>
                <w:szCs w:val="20"/>
              </w:rPr>
              <w:t xml:space="preserve">ukończone jednolite studia magisterskie na kierunku psychologia, </w:t>
            </w:r>
            <w:r w:rsidR="005A28AB" w:rsidRPr="005A28AB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lub </w:t>
            </w:r>
            <w:r w:rsidR="005A28AB" w:rsidRPr="005A28AB">
              <w:rPr>
                <w:rFonts w:ascii="Calibri" w:hAnsi="Calibri" w:cs="Calibri"/>
                <w:sz w:val="20"/>
                <w:szCs w:val="20"/>
              </w:rPr>
              <w:t xml:space="preserve">ukończone studia pedagogiczne </w:t>
            </w:r>
            <w:r w:rsidR="005A28AB" w:rsidRPr="005A28AB">
              <w:rPr>
                <w:rFonts w:ascii="Calibri" w:hAnsi="Calibri" w:cs="Calibri"/>
                <w:b/>
                <w:bCs/>
                <w:sz w:val="20"/>
                <w:szCs w:val="20"/>
              </w:rPr>
              <w:t>oraz</w:t>
            </w:r>
            <w:r w:rsidR="005A28AB" w:rsidRPr="005A28AB">
              <w:rPr>
                <w:rFonts w:ascii="Calibri" w:hAnsi="Calibri" w:cs="Calibri"/>
                <w:sz w:val="20"/>
                <w:szCs w:val="20"/>
              </w:rPr>
              <w:t xml:space="preserve"> ukończony kurs psychoterapii obejmujący co najmniej 1000 godzi</w:t>
            </w:r>
            <w:r w:rsidR="00D1668E">
              <w:rPr>
                <w:rFonts w:ascii="Calibri" w:hAnsi="Calibri" w:cs="Calibri"/>
                <w:sz w:val="20"/>
                <w:szCs w:val="20"/>
              </w:rPr>
              <w:t>n.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2C77241B" w14:textId="77777777" w:rsidR="00E24791" w:rsidRPr="00930632" w:rsidRDefault="00E24791" w:rsidP="00845A7B">
            <w:pPr>
              <w:pStyle w:val="Default"/>
              <w:ind w:left="142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30632">
              <w:rPr>
                <w:rFonts w:ascii="Calibri" w:hAnsi="Calibri" w:cs="Calibri"/>
                <w:b/>
                <w:bCs/>
                <w:sz w:val="20"/>
                <w:szCs w:val="20"/>
              </w:rPr>
              <w:t>Własne / oddane do dyspozycji *</w:t>
            </w:r>
          </w:p>
        </w:tc>
      </w:tr>
      <w:tr w:rsidR="005A28AB" w:rsidRPr="00930632" w14:paraId="5E0F31A0" w14:textId="77777777" w:rsidTr="005A28AB">
        <w:trPr>
          <w:trHeight w:val="567"/>
        </w:trPr>
        <w:tc>
          <w:tcPr>
            <w:tcW w:w="14031" w:type="dxa"/>
            <w:gridSpan w:val="5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6470FFB8" w14:textId="664BDA80" w:rsidR="005A28AB" w:rsidRPr="00930632" w:rsidRDefault="005A28AB" w:rsidP="00845A7B">
            <w:pPr>
              <w:pStyle w:val="Default"/>
              <w:ind w:left="142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Część nr 2</w:t>
            </w:r>
          </w:p>
        </w:tc>
      </w:tr>
      <w:tr w:rsidR="005A28AB" w:rsidRPr="00930632" w14:paraId="1800F579" w14:textId="77777777" w:rsidTr="000369E2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A06B49E" w14:textId="756C69F0" w:rsidR="005A28AB" w:rsidRPr="00930632" w:rsidRDefault="005A28AB" w:rsidP="005A28AB">
            <w:pPr>
              <w:snapToGrid w:val="0"/>
              <w:jc w:val="center"/>
              <w:rPr>
                <w:rFonts w:ascii="Calibri" w:hAnsi="Calibri" w:cs="Calibri"/>
                <w:spacing w:val="4"/>
                <w:sz w:val="20"/>
                <w:szCs w:val="20"/>
              </w:rPr>
            </w:pPr>
            <w:r>
              <w:rPr>
                <w:rFonts w:ascii="Calibri" w:hAnsi="Calibri" w:cs="Calibri"/>
                <w:spacing w:val="4"/>
                <w:sz w:val="20"/>
                <w:szCs w:val="20"/>
              </w:rPr>
              <w:t>2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E4BD2AA" w14:textId="7E90887B" w:rsidR="005A28AB" w:rsidRPr="00D1668E" w:rsidRDefault="005A28AB" w:rsidP="005A28AB">
            <w:pPr>
              <w:pStyle w:val="Defaul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1668E">
              <w:rPr>
                <w:rFonts w:ascii="Calibri" w:hAnsi="Calibri" w:cs="Calibri"/>
                <w:sz w:val="20"/>
                <w:szCs w:val="20"/>
              </w:rPr>
              <w:t>………….. …………..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DDD7F41" w14:textId="3F851A9D" w:rsidR="005A28AB" w:rsidRDefault="000F45C7" w:rsidP="005A28AB">
            <w:pPr>
              <w:pStyle w:val="Default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pielęgniarka / pielęgniarz</w:t>
            </w:r>
          </w:p>
        </w:tc>
        <w:tc>
          <w:tcPr>
            <w:tcW w:w="665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5679CA2" w14:textId="00E1956B" w:rsidR="005A28AB" w:rsidRPr="00D1668E" w:rsidRDefault="005A28AB" w:rsidP="005A28AB">
            <w:pPr>
              <w:spacing w:line="276" w:lineRule="auto"/>
              <w:ind w:left="131" w:right="137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1668E">
              <w:rPr>
                <w:rFonts w:ascii="Calibri" w:hAnsi="Calibri" w:cs="Calibri"/>
                <w:sz w:val="20"/>
                <w:szCs w:val="20"/>
              </w:rPr>
              <w:t xml:space="preserve">osoba </w:t>
            </w:r>
            <w:r w:rsidRPr="00D1668E">
              <w:rPr>
                <w:rFonts w:ascii="Calibri" w:hAnsi="Calibri" w:cs="Calibr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posiadając</w:t>
            </w:r>
            <w:r w:rsidRPr="00D1668E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a</w:t>
            </w:r>
            <w:r w:rsidRPr="00D1668E">
              <w:rPr>
                <w:rFonts w:ascii="Calibri" w:hAnsi="Calibri" w:cs="Calibr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 </w:t>
            </w:r>
            <w:r w:rsidR="00D1668E" w:rsidRPr="00D1668E">
              <w:rPr>
                <w:rFonts w:ascii="Calibri" w:hAnsi="Calibri" w:cs="Calibri"/>
                <w:sz w:val="20"/>
                <w:szCs w:val="20"/>
              </w:rPr>
              <w:t xml:space="preserve">prawo wykonywania zawodu pielęgniarki albo pielęgniarza </w:t>
            </w:r>
            <w:r w:rsidR="00D1668E" w:rsidRPr="00D1668E">
              <w:rPr>
                <w:rFonts w:ascii="Calibri" w:hAnsi="Calibri" w:cs="Calibri"/>
                <w:b/>
                <w:bCs/>
                <w:sz w:val="20"/>
                <w:szCs w:val="20"/>
              </w:rPr>
              <w:t>oraz</w:t>
            </w:r>
            <w:r w:rsidR="00D1668E" w:rsidRPr="00D1668E">
              <w:rPr>
                <w:rFonts w:ascii="Calibri" w:hAnsi="Calibri" w:cs="Calibri"/>
                <w:sz w:val="20"/>
                <w:szCs w:val="20"/>
              </w:rPr>
              <w:t xml:space="preserve"> ukończone studia pielęgniarskie co najmniej na poziomie licencjackim </w:t>
            </w:r>
            <w:r w:rsidR="00D1668E" w:rsidRPr="00D1668E">
              <w:rPr>
                <w:rFonts w:ascii="Calibri" w:hAnsi="Calibri" w:cs="Calibri"/>
                <w:b/>
                <w:bCs/>
                <w:sz w:val="20"/>
                <w:szCs w:val="20"/>
              </w:rPr>
              <w:t>lub</w:t>
            </w:r>
            <w:r w:rsidR="00D1668E" w:rsidRPr="00D1668E">
              <w:rPr>
                <w:rFonts w:ascii="Calibri" w:hAnsi="Calibri" w:cs="Calibri"/>
                <w:sz w:val="20"/>
                <w:szCs w:val="20"/>
              </w:rPr>
              <w:t xml:space="preserve"> ukończoną szkołę medyczną I albo II stopnia.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72F0B948" w14:textId="3EAD1212" w:rsidR="005A28AB" w:rsidRPr="00930632" w:rsidRDefault="005A28AB" w:rsidP="005A28AB">
            <w:pPr>
              <w:pStyle w:val="Default"/>
              <w:ind w:left="142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30632">
              <w:rPr>
                <w:rFonts w:ascii="Calibri" w:hAnsi="Calibri" w:cs="Calibri"/>
                <w:b/>
                <w:bCs/>
                <w:sz w:val="20"/>
                <w:szCs w:val="20"/>
              </w:rPr>
              <w:t>Własne / oddane do dyspozycji *</w:t>
            </w:r>
          </w:p>
        </w:tc>
      </w:tr>
    </w:tbl>
    <w:p w14:paraId="788F8212" w14:textId="77777777" w:rsidR="00EF4847" w:rsidRDefault="00EF4847" w:rsidP="0032655D">
      <w:pPr>
        <w:pStyle w:val="Default"/>
        <w:rPr>
          <w:rFonts w:ascii="Calibri" w:hAnsi="Calibri" w:cs="Calibri"/>
          <w:sz w:val="20"/>
          <w:szCs w:val="20"/>
        </w:rPr>
      </w:pPr>
    </w:p>
    <w:p w14:paraId="356FE75F" w14:textId="467DDB58" w:rsidR="00461FBB" w:rsidRDefault="0032655D" w:rsidP="0032655D">
      <w:pPr>
        <w:pStyle w:val="Default"/>
        <w:rPr>
          <w:rFonts w:ascii="Calibri" w:hAnsi="Calibri" w:cs="Calibri"/>
          <w:sz w:val="20"/>
          <w:szCs w:val="20"/>
        </w:rPr>
      </w:pPr>
      <w:r w:rsidRPr="00930632">
        <w:rPr>
          <w:rFonts w:ascii="Calibri" w:hAnsi="Calibri" w:cs="Calibri"/>
          <w:sz w:val="20"/>
          <w:szCs w:val="20"/>
        </w:rPr>
        <w:t>* niepotrzebne skreślić (jeżeli wykonawca pozostaje w stosunku umowy cywilno</w:t>
      </w:r>
      <w:r w:rsidR="00EF4847">
        <w:rPr>
          <w:rFonts w:ascii="Calibri" w:hAnsi="Calibri" w:cs="Calibri"/>
          <w:sz w:val="20"/>
          <w:szCs w:val="20"/>
        </w:rPr>
        <w:t>-</w:t>
      </w:r>
      <w:r w:rsidRPr="00930632">
        <w:rPr>
          <w:rFonts w:ascii="Calibri" w:hAnsi="Calibri" w:cs="Calibri"/>
          <w:sz w:val="20"/>
          <w:szCs w:val="20"/>
        </w:rPr>
        <w:t xml:space="preserve">prawnej pozostawiamy </w:t>
      </w:r>
      <w:r w:rsidRPr="00EF4847">
        <w:rPr>
          <w:rFonts w:ascii="Calibri" w:hAnsi="Calibri" w:cs="Calibri"/>
          <w:b/>
          <w:bCs/>
          <w:sz w:val="20"/>
          <w:szCs w:val="20"/>
        </w:rPr>
        <w:t>własne</w:t>
      </w:r>
      <w:r w:rsidRPr="00930632">
        <w:rPr>
          <w:rFonts w:ascii="Calibri" w:hAnsi="Calibri" w:cs="Calibri"/>
          <w:sz w:val="20"/>
          <w:szCs w:val="20"/>
        </w:rPr>
        <w:t>)</w:t>
      </w:r>
    </w:p>
    <w:p w14:paraId="4013B810" w14:textId="77777777" w:rsidR="00B13F86" w:rsidRDefault="00B13F86" w:rsidP="0032655D">
      <w:pPr>
        <w:pStyle w:val="Default"/>
        <w:rPr>
          <w:rFonts w:ascii="Calibri" w:hAnsi="Calibri" w:cs="Calibri"/>
          <w:sz w:val="20"/>
          <w:szCs w:val="20"/>
        </w:rPr>
      </w:pPr>
    </w:p>
    <w:p w14:paraId="599B9C03" w14:textId="77777777" w:rsidR="00B13F86" w:rsidRPr="00B74196" w:rsidRDefault="00B13F86" w:rsidP="00B13F86">
      <w:pPr>
        <w:spacing w:line="360" w:lineRule="auto"/>
        <w:ind w:left="9923"/>
        <w:jc w:val="center"/>
        <w:rPr>
          <w:rFonts w:ascii="Calibri" w:hAnsi="Calibri" w:cs="Calibri"/>
          <w:sz w:val="20"/>
          <w:szCs w:val="20"/>
        </w:rPr>
      </w:pPr>
      <w:r w:rsidRPr="00B74196">
        <w:rPr>
          <w:rFonts w:ascii="Calibri" w:hAnsi="Calibri" w:cs="Calibri"/>
          <w:sz w:val="20"/>
          <w:szCs w:val="20"/>
        </w:rPr>
        <w:t>…………………………………………</w:t>
      </w:r>
    </w:p>
    <w:p w14:paraId="5A2F09E6" w14:textId="68C65280" w:rsidR="00B13F86" w:rsidRPr="00A1795F" w:rsidRDefault="00B13F86" w:rsidP="00A1795F">
      <w:pPr>
        <w:spacing w:line="360" w:lineRule="auto"/>
        <w:ind w:left="9923"/>
        <w:jc w:val="center"/>
        <w:rPr>
          <w:rFonts w:ascii="Calibri" w:hAnsi="Calibri" w:cs="Calibri"/>
          <w:i/>
          <w:sz w:val="16"/>
          <w:szCs w:val="16"/>
        </w:rPr>
      </w:pPr>
      <w:r w:rsidRPr="00B74196">
        <w:rPr>
          <w:rFonts w:ascii="Calibri" w:hAnsi="Calibri" w:cs="Calibri"/>
          <w:i/>
          <w:sz w:val="16"/>
          <w:szCs w:val="16"/>
        </w:rPr>
        <w:t>(podpis)</w:t>
      </w:r>
    </w:p>
    <w:sectPr w:rsidR="00B13F86" w:rsidRPr="00A1795F" w:rsidSect="0029440A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418" w:right="1418" w:bottom="1276" w:left="1418" w:header="142" w:footer="4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53EA1D" w14:textId="77777777" w:rsidR="00D0346D" w:rsidRDefault="00D0346D">
      <w:r>
        <w:separator/>
      </w:r>
    </w:p>
  </w:endnote>
  <w:endnote w:type="continuationSeparator" w:id="0">
    <w:p w14:paraId="5364AAC4" w14:textId="77777777" w:rsidR="00D0346D" w:rsidRDefault="00D034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C9AF45" w14:textId="0B7FD0D4" w:rsidR="003F0785" w:rsidRDefault="003F0785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D79A1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E5595C0" w14:textId="77777777" w:rsidR="003F0785" w:rsidRDefault="003F0785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0CE7FE" w14:textId="77777777" w:rsidR="0029440A" w:rsidRPr="0029440A" w:rsidRDefault="0029440A" w:rsidP="0029440A">
    <w:pPr>
      <w:pStyle w:val="Stopka"/>
      <w:jc w:val="right"/>
      <w:rPr>
        <w:rFonts w:ascii="Calibri" w:hAnsi="Calibri" w:cs="Calibri"/>
        <w:sz w:val="20"/>
        <w:szCs w:val="20"/>
      </w:rPr>
    </w:pPr>
    <w:r w:rsidRPr="0029440A">
      <w:rPr>
        <w:rFonts w:ascii="Calibri" w:hAnsi="Calibri" w:cs="Calibri"/>
        <w:sz w:val="20"/>
        <w:szCs w:val="20"/>
      </w:rPr>
      <w:t xml:space="preserve">str. </w:t>
    </w:r>
    <w:r w:rsidRPr="0029440A">
      <w:rPr>
        <w:rFonts w:ascii="Calibri" w:hAnsi="Calibri" w:cs="Calibri"/>
        <w:sz w:val="20"/>
        <w:szCs w:val="20"/>
      </w:rPr>
      <w:fldChar w:fldCharType="begin"/>
    </w:r>
    <w:r w:rsidRPr="0029440A">
      <w:rPr>
        <w:rFonts w:ascii="Calibri" w:hAnsi="Calibri" w:cs="Calibri"/>
        <w:sz w:val="20"/>
        <w:szCs w:val="20"/>
      </w:rPr>
      <w:instrText xml:space="preserve"> PAGE    \* MERGEFORMAT </w:instrText>
    </w:r>
    <w:r w:rsidRPr="0029440A">
      <w:rPr>
        <w:rFonts w:ascii="Calibri" w:hAnsi="Calibri" w:cs="Calibri"/>
        <w:sz w:val="20"/>
        <w:szCs w:val="20"/>
      </w:rPr>
      <w:fldChar w:fldCharType="separate"/>
    </w:r>
    <w:r w:rsidRPr="0029440A">
      <w:rPr>
        <w:rFonts w:ascii="Calibri" w:hAnsi="Calibri" w:cs="Calibri"/>
        <w:sz w:val="20"/>
        <w:szCs w:val="20"/>
      </w:rPr>
      <w:t>2</w:t>
    </w:r>
    <w:r w:rsidRPr="0029440A">
      <w:rPr>
        <w:rFonts w:ascii="Calibri" w:hAnsi="Calibri" w:cs="Calibri"/>
        <w:sz w:val="20"/>
        <w:szCs w:val="20"/>
      </w:rPr>
      <w:fldChar w:fldCharType="end"/>
    </w:r>
  </w:p>
  <w:p w14:paraId="072CC8D4" w14:textId="77777777" w:rsidR="0029440A" w:rsidRPr="0029440A" w:rsidRDefault="0029440A" w:rsidP="0029440A">
    <w:pPr>
      <w:autoSpaceDE w:val="0"/>
      <w:autoSpaceDN w:val="0"/>
      <w:adjustRightInd w:val="0"/>
      <w:jc w:val="center"/>
      <w:rPr>
        <w:rFonts w:ascii="Calibri" w:hAnsi="Calibri" w:cs="Calibri"/>
        <w:sz w:val="20"/>
        <w:szCs w:val="20"/>
      </w:rPr>
    </w:pPr>
    <w:r w:rsidRPr="0029440A">
      <w:rPr>
        <w:rFonts w:ascii="Calibri" w:hAnsi="Calibri" w:cs="Calibri"/>
        <w:b/>
        <w:sz w:val="20"/>
        <w:szCs w:val="20"/>
      </w:rPr>
      <w:t xml:space="preserve">Projekt pn.: </w:t>
    </w:r>
    <w:r w:rsidRPr="0029440A">
      <w:rPr>
        <w:rFonts w:ascii="Calibri" w:hAnsi="Calibri" w:cs="Calibri"/>
        <w:sz w:val="20"/>
        <w:szCs w:val="20"/>
        <w:lang w:eastAsia="ar-SA"/>
      </w:rPr>
      <w:t>RUSZ – Rozwój Usług Społeczno-Zdrowotnych dla mieszkańców Gminy Kielce</w:t>
    </w:r>
  </w:p>
  <w:p w14:paraId="177E523B" w14:textId="1FA1D5D8" w:rsidR="003F0785" w:rsidRPr="0029440A" w:rsidRDefault="0029440A" w:rsidP="0029440A">
    <w:pPr>
      <w:autoSpaceDE w:val="0"/>
      <w:autoSpaceDN w:val="0"/>
      <w:adjustRightInd w:val="0"/>
      <w:jc w:val="center"/>
      <w:rPr>
        <w:rFonts w:ascii="Calibri" w:hAnsi="Calibri" w:cs="Calibri"/>
        <w:sz w:val="20"/>
        <w:szCs w:val="20"/>
      </w:rPr>
    </w:pPr>
    <w:r w:rsidRPr="0029440A">
      <w:rPr>
        <w:rFonts w:ascii="Calibri" w:hAnsi="Calibri" w:cs="Calibri"/>
        <w:b/>
        <w:sz w:val="20"/>
        <w:szCs w:val="20"/>
      </w:rPr>
      <w:t>Nr projektu:</w:t>
    </w:r>
    <w:r w:rsidRPr="0029440A">
      <w:rPr>
        <w:rFonts w:ascii="Calibri" w:hAnsi="Calibri" w:cs="Calibri"/>
        <w:sz w:val="20"/>
        <w:szCs w:val="20"/>
      </w:rPr>
      <w:t xml:space="preserve"> </w:t>
    </w:r>
    <w:r w:rsidRPr="0029440A">
      <w:rPr>
        <w:rFonts w:ascii="Calibri" w:hAnsi="Calibri" w:cs="Calibri"/>
        <w:sz w:val="20"/>
        <w:szCs w:val="20"/>
        <w:lang w:eastAsia="ar-SA"/>
      </w:rPr>
      <w:t>FESW.09.04-IZ.00-0031/24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664C7E" w14:textId="77777777" w:rsidR="00BB1C8C" w:rsidRPr="00BB1C8C" w:rsidRDefault="00BB1C8C" w:rsidP="00BB1C8C">
    <w:pPr>
      <w:pStyle w:val="Stopka"/>
      <w:jc w:val="right"/>
      <w:rPr>
        <w:rFonts w:ascii="Calibri" w:hAnsi="Calibri" w:cs="Calibri"/>
        <w:sz w:val="20"/>
        <w:szCs w:val="20"/>
      </w:rPr>
    </w:pPr>
    <w:r w:rsidRPr="00BB1C8C">
      <w:rPr>
        <w:rFonts w:ascii="Calibri" w:hAnsi="Calibri" w:cs="Calibri"/>
        <w:sz w:val="20"/>
        <w:szCs w:val="20"/>
      </w:rPr>
      <w:t xml:space="preserve">str. </w:t>
    </w:r>
    <w:r w:rsidRPr="00BB1C8C">
      <w:rPr>
        <w:rFonts w:ascii="Calibri" w:hAnsi="Calibri" w:cs="Calibri"/>
        <w:sz w:val="20"/>
        <w:szCs w:val="20"/>
      </w:rPr>
      <w:fldChar w:fldCharType="begin"/>
    </w:r>
    <w:r w:rsidRPr="00BB1C8C">
      <w:rPr>
        <w:rFonts w:ascii="Calibri" w:hAnsi="Calibri" w:cs="Calibri"/>
        <w:sz w:val="20"/>
        <w:szCs w:val="20"/>
      </w:rPr>
      <w:instrText xml:space="preserve"> PAGE    \* MERGEFORMAT </w:instrText>
    </w:r>
    <w:r w:rsidRPr="00BB1C8C">
      <w:rPr>
        <w:rFonts w:ascii="Calibri" w:hAnsi="Calibri" w:cs="Calibri"/>
        <w:sz w:val="20"/>
        <w:szCs w:val="20"/>
      </w:rPr>
      <w:fldChar w:fldCharType="separate"/>
    </w:r>
    <w:r w:rsidRPr="00BB1C8C">
      <w:rPr>
        <w:rFonts w:ascii="Calibri" w:hAnsi="Calibri" w:cs="Calibri"/>
        <w:sz w:val="20"/>
        <w:szCs w:val="20"/>
      </w:rPr>
      <w:t>1</w:t>
    </w:r>
    <w:r w:rsidRPr="00BB1C8C">
      <w:rPr>
        <w:rFonts w:ascii="Calibri" w:hAnsi="Calibri" w:cs="Calibri"/>
        <w:sz w:val="20"/>
        <w:szCs w:val="20"/>
      </w:rPr>
      <w:fldChar w:fldCharType="end"/>
    </w:r>
  </w:p>
  <w:p w14:paraId="50916027" w14:textId="77777777" w:rsidR="00BB1C8C" w:rsidRPr="00BB1C8C" w:rsidRDefault="00BB1C8C" w:rsidP="00BB1C8C">
    <w:pPr>
      <w:autoSpaceDE w:val="0"/>
      <w:autoSpaceDN w:val="0"/>
      <w:adjustRightInd w:val="0"/>
      <w:jc w:val="center"/>
      <w:rPr>
        <w:rFonts w:ascii="Calibri" w:hAnsi="Calibri" w:cs="Calibri"/>
        <w:sz w:val="20"/>
        <w:szCs w:val="20"/>
      </w:rPr>
    </w:pPr>
    <w:r w:rsidRPr="00BB1C8C">
      <w:rPr>
        <w:rFonts w:ascii="Calibri" w:hAnsi="Calibri" w:cs="Calibri"/>
        <w:b/>
        <w:sz w:val="20"/>
        <w:szCs w:val="20"/>
      </w:rPr>
      <w:t xml:space="preserve">Projekt pn.: </w:t>
    </w:r>
    <w:r w:rsidRPr="00BB1C8C">
      <w:rPr>
        <w:rFonts w:ascii="Calibri" w:hAnsi="Calibri" w:cs="Calibri"/>
        <w:sz w:val="20"/>
        <w:szCs w:val="20"/>
        <w:lang w:eastAsia="ar-SA"/>
      </w:rPr>
      <w:t>RUSZ – Rozwój Usług Społeczno-Zdrowotnych dla mieszkańców Gminy Kielce</w:t>
    </w:r>
  </w:p>
  <w:p w14:paraId="7422A4F6" w14:textId="77777777" w:rsidR="00BB1C8C" w:rsidRPr="00BB1C8C" w:rsidRDefault="00BB1C8C" w:rsidP="00BB1C8C">
    <w:pPr>
      <w:autoSpaceDE w:val="0"/>
      <w:autoSpaceDN w:val="0"/>
      <w:adjustRightInd w:val="0"/>
      <w:jc w:val="center"/>
      <w:rPr>
        <w:rFonts w:ascii="Calibri" w:hAnsi="Calibri" w:cs="Calibri"/>
        <w:sz w:val="20"/>
        <w:szCs w:val="20"/>
      </w:rPr>
    </w:pPr>
    <w:r w:rsidRPr="00BB1C8C">
      <w:rPr>
        <w:rFonts w:ascii="Calibri" w:hAnsi="Calibri" w:cs="Calibri"/>
        <w:b/>
        <w:sz w:val="20"/>
        <w:szCs w:val="20"/>
      </w:rPr>
      <w:t>Nr projektu:</w:t>
    </w:r>
    <w:r w:rsidRPr="00BB1C8C">
      <w:rPr>
        <w:rFonts w:ascii="Calibri" w:hAnsi="Calibri" w:cs="Calibri"/>
        <w:sz w:val="20"/>
        <w:szCs w:val="20"/>
      </w:rPr>
      <w:t xml:space="preserve"> </w:t>
    </w:r>
    <w:r w:rsidRPr="00BB1C8C">
      <w:rPr>
        <w:rFonts w:ascii="Calibri" w:hAnsi="Calibri" w:cs="Calibri"/>
        <w:sz w:val="20"/>
        <w:szCs w:val="20"/>
        <w:lang w:eastAsia="ar-SA"/>
      </w:rPr>
      <w:t>FESW.09.04-IZ.00-0031/24</w:t>
    </w:r>
  </w:p>
  <w:p w14:paraId="54E35614" w14:textId="77777777" w:rsidR="00FF4FFE" w:rsidRPr="00BB1C8C" w:rsidRDefault="00FF4FFE" w:rsidP="00BB1C8C">
    <w:pPr>
      <w:pStyle w:val="Stopka"/>
      <w:rPr>
        <w:rFonts w:ascii="Calibri" w:hAnsi="Calibri" w:cs="Calibr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E84742" w14:textId="77777777" w:rsidR="00D0346D" w:rsidRDefault="00D0346D">
      <w:r>
        <w:separator/>
      </w:r>
    </w:p>
  </w:footnote>
  <w:footnote w:type="continuationSeparator" w:id="0">
    <w:p w14:paraId="074991EC" w14:textId="77777777" w:rsidR="00D0346D" w:rsidRDefault="00D034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F5A6EA" w14:textId="77777777" w:rsidR="00BB1C8C" w:rsidRDefault="00BB1C8C" w:rsidP="00BB1C8C">
    <w:pPr>
      <w:pStyle w:val="Nagwek"/>
      <w:jc w:val="center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DF29324" wp14:editId="1E0395BC">
          <wp:simplePos x="0" y="0"/>
          <wp:positionH relativeFrom="margin">
            <wp:align>center</wp:align>
          </wp:positionH>
          <wp:positionV relativeFrom="paragraph">
            <wp:posOffset>-90678</wp:posOffset>
          </wp:positionV>
          <wp:extent cx="6642100" cy="554355"/>
          <wp:effectExtent l="0" t="0" r="6350" b="0"/>
          <wp:wrapNone/>
          <wp:docPr id="161105137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288989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2100" cy="5543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3115339" w14:textId="77777777" w:rsidR="00BB1C8C" w:rsidRDefault="00BB1C8C" w:rsidP="00BB1C8C">
    <w:pPr>
      <w:pStyle w:val="Nagwek"/>
      <w:ind w:left="-284"/>
      <w:jc w:val="center"/>
      <w:rPr>
        <w:rFonts w:ascii="Microsoft Sans Serif" w:hAnsi="Microsoft Sans Serif" w:cs="Microsoft Sans Serif"/>
        <w:sz w:val="14"/>
        <w:szCs w:val="14"/>
      </w:rPr>
    </w:pPr>
  </w:p>
  <w:p w14:paraId="3AB280FB" w14:textId="77777777" w:rsidR="00BB1C8C" w:rsidRDefault="00BB1C8C" w:rsidP="00BB1C8C">
    <w:pPr>
      <w:pStyle w:val="Nagwek"/>
      <w:ind w:left="-284"/>
      <w:jc w:val="center"/>
      <w:rPr>
        <w:rFonts w:ascii="Microsoft Sans Serif" w:hAnsi="Microsoft Sans Serif" w:cs="Microsoft Sans Serif"/>
        <w:sz w:val="14"/>
        <w:szCs w:val="14"/>
      </w:rPr>
    </w:pPr>
  </w:p>
  <w:p w14:paraId="6D0AFDC4" w14:textId="77777777" w:rsidR="00BB1C8C" w:rsidRDefault="00BB1C8C" w:rsidP="00BB1C8C">
    <w:pPr>
      <w:pStyle w:val="Nagwek"/>
      <w:ind w:left="-284"/>
      <w:jc w:val="center"/>
      <w:rPr>
        <w:rFonts w:ascii="Microsoft Sans Serif" w:hAnsi="Microsoft Sans Serif" w:cs="Microsoft Sans Serif"/>
        <w:sz w:val="14"/>
        <w:szCs w:val="14"/>
      </w:rPr>
    </w:pPr>
  </w:p>
  <w:p w14:paraId="59B62736" w14:textId="77777777" w:rsidR="00BB1C8C" w:rsidRDefault="00BB1C8C" w:rsidP="00BB1C8C">
    <w:pPr>
      <w:pStyle w:val="Nagwek"/>
      <w:ind w:left="-284"/>
      <w:jc w:val="center"/>
      <w:rPr>
        <w:rFonts w:ascii="Microsoft Sans Serif" w:hAnsi="Microsoft Sans Serif" w:cs="Microsoft Sans Serif"/>
        <w:sz w:val="14"/>
        <w:szCs w:val="14"/>
      </w:rPr>
    </w:pPr>
  </w:p>
  <w:p w14:paraId="3C0B28BF" w14:textId="77777777" w:rsidR="00BB1C8C" w:rsidRDefault="00BB1C8C" w:rsidP="00BB1C8C">
    <w:pPr>
      <w:pStyle w:val="Nagwek"/>
      <w:ind w:left="-284"/>
      <w:jc w:val="center"/>
      <w:rPr>
        <w:rFonts w:ascii="Microsoft Sans Serif" w:hAnsi="Microsoft Sans Serif" w:cs="Microsoft Sans Serif"/>
        <w:sz w:val="14"/>
        <w:szCs w:val="14"/>
      </w:rPr>
    </w:pPr>
  </w:p>
  <w:p w14:paraId="1326F0F8" w14:textId="77777777" w:rsidR="00BB1C8C" w:rsidRDefault="00BB1C8C" w:rsidP="00BB1C8C">
    <w:pPr>
      <w:pStyle w:val="Nagwek"/>
      <w:ind w:left="-284"/>
      <w:jc w:val="center"/>
      <w:rPr>
        <w:rFonts w:ascii="Microsoft Sans Serif" w:hAnsi="Microsoft Sans Serif" w:cs="Microsoft Sans Serif"/>
        <w:sz w:val="14"/>
        <w:szCs w:val="14"/>
      </w:rPr>
    </w:pPr>
    <w:r w:rsidRPr="002F0594">
      <w:rPr>
        <w:rFonts w:ascii="Microsoft Sans Serif" w:hAnsi="Microsoft Sans Serif" w:cs="Microsoft Sans Serif"/>
        <w:sz w:val="14"/>
        <w:szCs w:val="14"/>
      </w:rPr>
      <w:t>Projekt współfinansowany ze środków Europejskiego Funduszu Społecznego w ramach programu regionalnego Fundusze Europejskie dla Świętokrzyskiego 2021-2027</w:t>
    </w:r>
  </w:p>
  <w:p w14:paraId="332533E7" w14:textId="644A3AE7" w:rsidR="00FA6062" w:rsidRPr="00BB1C8C" w:rsidRDefault="00FA6062" w:rsidP="00BB1C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0C6947" w14:textId="77777777" w:rsidR="00930632" w:rsidRDefault="00930632" w:rsidP="00930632">
    <w:pPr>
      <w:pStyle w:val="Nagwek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4D3CF06" wp14:editId="1CB9D859">
          <wp:simplePos x="0" y="0"/>
          <wp:positionH relativeFrom="margin">
            <wp:align>center</wp:align>
          </wp:positionH>
          <wp:positionV relativeFrom="paragraph">
            <wp:posOffset>-90678</wp:posOffset>
          </wp:positionV>
          <wp:extent cx="6642100" cy="554355"/>
          <wp:effectExtent l="0" t="0" r="6350" b="0"/>
          <wp:wrapNone/>
          <wp:docPr id="61914366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288989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2100" cy="5543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E2FB36B" w14:textId="77777777" w:rsidR="00930632" w:rsidRDefault="00930632" w:rsidP="00930632">
    <w:pPr>
      <w:pStyle w:val="Nagwek"/>
      <w:ind w:left="-284"/>
      <w:jc w:val="center"/>
      <w:rPr>
        <w:rFonts w:ascii="Microsoft Sans Serif" w:hAnsi="Microsoft Sans Serif" w:cs="Microsoft Sans Serif"/>
        <w:sz w:val="14"/>
        <w:szCs w:val="14"/>
      </w:rPr>
    </w:pPr>
  </w:p>
  <w:p w14:paraId="2702D58E" w14:textId="77777777" w:rsidR="00930632" w:rsidRDefault="00930632" w:rsidP="00930632">
    <w:pPr>
      <w:pStyle w:val="Nagwek"/>
      <w:ind w:left="-284"/>
      <w:jc w:val="center"/>
      <w:rPr>
        <w:rFonts w:ascii="Microsoft Sans Serif" w:hAnsi="Microsoft Sans Serif" w:cs="Microsoft Sans Serif"/>
        <w:sz w:val="14"/>
        <w:szCs w:val="14"/>
      </w:rPr>
    </w:pPr>
  </w:p>
  <w:p w14:paraId="32C77F94" w14:textId="77777777" w:rsidR="00930632" w:rsidRDefault="00930632" w:rsidP="00930632">
    <w:pPr>
      <w:pStyle w:val="Nagwek"/>
      <w:ind w:left="-284"/>
      <w:jc w:val="center"/>
      <w:rPr>
        <w:rFonts w:ascii="Microsoft Sans Serif" w:hAnsi="Microsoft Sans Serif" w:cs="Microsoft Sans Serif"/>
        <w:sz w:val="14"/>
        <w:szCs w:val="14"/>
      </w:rPr>
    </w:pPr>
  </w:p>
  <w:p w14:paraId="2A76262F" w14:textId="77777777" w:rsidR="00930632" w:rsidRDefault="00930632" w:rsidP="00930632">
    <w:pPr>
      <w:pStyle w:val="Nagwek"/>
      <w:ind w:left="-284"/>
      <w:jc w:val="center"/>
      <w:rPr>
        <w:rFonts w:ascii="Microsoft Sans Serif" w:hAnsi="Microsoft Sans Serif" w:cs="Microsoft Sans Serif"/>
        <w:sz w:val="14"/>
        <w:szCs w:val="14"/>
      </w:rPr>
    </w:pPr>
  </w:p>
  <w:p w14:paraId="11A3B59D" w14:textId="77777777" w:rsidR="00930632" w:rsidRDefault="00930632" w:rsidP="00930632">
    <w:pPr>
      <w:pStyle w:val="Nagwek"/>
      <w:ind w:left="-284"/>
      <w:jc w:val="center"/>
      <w:rPr>
        <w:rFonts w:ascii="Microsoft Sans Serif" w:hAnsi="Microsoft Sans Serif" w:cs="Microsoft Sans Serif"/>
        <w:sz w:val="14"/>
        <w:szCs w:val="14"/>
      </w:rPr>
    </w:pPr>
  </w:p>
  <w:p w14:paraId="507B0806" w14:textId="77777777" w:rsidR="00930632" w:rsidRDefault="00930632" w:rsidP="00930632">
    <w:pPr>
      <w:pStyle w:val="Nagwek"/>
      <w:ind w:left="-284"/>
      <w:jc w:val="center"/>
      <w:rPr>
        <w:rFonts w:ascii="Microsoft Sans Serif" w:hAnsi="Microsoft Sans Serif" w:cs="Microsoft Sans Serif"/>
        <w:sz w:val="14"/>
        <w:szCs w:val="14"/>
      </w:rPr>
    </w:pPr>
    <w:r w:rsidRPr="002F0594">
      <w:rPr>
        <w:rFonts w:ascii="Microsoft Sans Serif" w:hAnsi="Microsoft Sans Serif" w:cs="Microsoft Sans Serif"/>
        <w:sz w:val="14"/>
        <w:szCs w:val="14"/>
      </w:rPr>
      <w:t>Projekt współfinansowany ze środków Europejskiego Funduszu Społecznego w ramach programu regionalnego Fundusze Europejskie dla Świętokrzyskiego 2021-2027</w:t>
    </w:r>
  </w:p>
  <w:p w14:paraId="3365C5DF" w14:textId="55665D0C" w:rsidR="00127B5D" w:rsidRPr="00930632" w:rsidRDefault="00127B5D" w:rsidP="0093063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84D3267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0FDB004E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12382198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2DCF14C0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385135B8"/>
    <w:multiLevelType w:val="multilevel"/>
    <w:tmpl w:val="AC34D4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15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16" w15:restartNumberingAfterBreak="0">
    <w:nsid w:val="4FBF298F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509C295D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56EC6513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num w:numId="1" w16cid:durableId="754202391">
    <w:abstractNumId w:val="14"/>
  </w:num>
  <w:num w:numId="2" w16cid:durableId="1582717822">
    <w:abstractNumId w:val="10"/>
  </w:num>
  <w:num w:numId="3" w16cid:durableId="2144693789">
    <w:abstractNumId w:val="17"/>
  </w:num>
  <w:num w:numId="4" w16cid:durableId="1308776817">
    <w:abstractNumId w:val="18"/>
  </w:num>
  <w:num w:numId="5" w16cid:durableId="256866634">
    <w:abstractNumId w:val="11"/>
  </w:num>
  <w:num w:numId="6" w16cid:durableId="1331786178">
    <w:abstractNumId w:val="12"/>
  </w:num>
  <w:num w:numId="7" w16cid:durableId="1574854323">
    <w:abstractNumId w:val="13"/>
  </w:num>
  <w:num w:numId="8" w16cid:durableId="58134537">
    <w:abstractNumId w:val="16"/>
  </w:num>
  <w:num w:numId="9" w16cid:durableId="1340811776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932"/>
    <w:rsid w:val="0000212B"/>
    <w:rsid w:val="0000347E"/>
    <w:rsid w:val="00003BE0"/>
    <w:rsid w:val="00005154"/>
    <w:rsid w:val="00005603"/>
    <w:rsid w:val="000065D1"/>
    <w:rsid w:val="000065EB"/>
    <w:rsid w:val="000066DD"/>
    <w:rsid w:val="00006898"/>
    <w:rsid w:val="00006D71"/>
    <w:rsid w:val="00007E0C"/>
    <w:rsid w:val="00012004"/>
    <w:rsid w:val="00015636"/>
    <w:rsid w:val="00020983"/>
    <w:rsid w:val="000231AC"/>
    <w:rsid w:val="000239D4"/>
    <w:rsid w:val="00023F47"/>
    <w:rsid w:val="00025659"/>
    <w:rsid w:val="00026E3B"/>
    <w:rsid w:val="00027CE9"/>
    <w:rsid w:val="00033DF6"/>
    <w:rsid w:val="00033E37"/>
    <w:rsid w:val="000369E2"/>
    <w:rsid w:val="0003703F"/>
    <w:rsid w:val="000379F7"/>
    <w:rsid w:val="00041617"/>
    <w:rsid w:val="00042263"/>
    <w:rsid w:val="00042314"/>
    <w:rsid w:val="00042B17"/>
    <w:rsid w:val="000433F8"/>
    <w:rsid w:val="00044B6B"/>
    <w:rsid w:val="00047EF2"/>
    <w:rsid w:val="0005033E"/>
    <w:rsid w:val="000529C8"/>
    <w:rsid w:val="00054BF5"/>
    <w:rsid w:val="00055851"/>
    <w:rsid w:val="00057602"/>
    <w:rsid w:val="00061F88"/>
    <w:rsid w:val="00063849"/>
    <w:rsid w:val="000675E7"/>
    <w:rsid w:val="00070743"/>
    <w:rsid w:val="00070AE1"/>
    <w:rsid w:val="000726CE"/>
    <w:rsid w:val="00075847"/>
    <w:rsid w:val="00080D85"/>
    <w:rsid w:val="000811E5"/>
    <w:rsid w:val="00083030"/>
    <w:rsid w:val="00084151"/>
    <w:rsid w:val="00084BF3"/>
    <w:rsid w:val="000858B3"/>
    <w:rsid w:val="00090A82"/>
    <w:rsid w:val="00094945"/>
    <w:rsid w:val="00095478"/>
    <w:rsid w:val="000970DD"/>
    <w:rsid w:val="000A0528"/>
    <w:rsid w:val="000A1940"/>
    <w:rsid w:val="000A1981"/>
    <w:rsid w:val="000A27ED"/>
    <w:rsid w:val="000A3BB7"/>
    <w:rsid w:val="000A40F9"/>
    <w:rsid w:val="000A660B"/>
    <w:rsid w:val="000B0B94"/>
    <w:rsid w:val="000B0FF6"/>
    <w:rsid w:val="000B2EE7"/>
    <w:rsid w:val="000B37AC"/>
    <w:rsid w:val="000B59DA"/>
    <w:rsid w:val="000C0237"/>
    <w:rsid w:val="000C152C"/>
    <w:rsid w:val="000C1FE3"/>
    <w:rsid w:val="000C3646"/>
    <w:rsid w:val="000C5FAE"/>
    <w:rsid w:val="000C6826"/>
    <w:rsid w:val="000C6E74"/>
    <w:rsid w:val="000D2A17"/>
    <w:rsid w:val="000D40FD"/>
    <w:rsid w:val="000E05B9"/>
    <w:rsid w:val="000E4E2A"/>
    <w:rsid w:val="000E7F53"/>
    <w:rsid w:val="000F45C7"/>
    <w:rsid w:val="0010294D"/>
    <w:rsid w:val="00102A85"/>
    <w:rsid w:val="00102C0C"/>
    <w:rsid w:val="00103155"/>
    <w:rsid w:val="00103B6A"/>
    <w:rsid w:val="001054D9"/>
    <w:rsid w:val="00107FB9"/>
    <w:rsid w:val="00111ECF"/>
    <w:rsid w:val="00114AAA"/>
    <w:rsid w:val="00114EE9"/>
    <w:rsid w:val="0011507F"/>
    <w:rsid w:val="001201D6"/>
    <w:rsid w:val="001218E1"/>
    <w:rsid w:val="00122276"/>
    <w:rsid w:val="00126E65"/>
    <w:rsid w:val="00127B5D"/>
    <w:rsid w:val="001308CE"/>
    <w:rsid w:val="00131262"/>
    <w:rsid w:val="00134069"/>
    <w:rsid w:val="00134702"/>
    <w:rsid w:val="001357B0"/>
    <w:rsid w:val="00135BB5"/>
    <w:rsid w:val="00136D09"/>
    <w:rsid w:val="00137870"/>
    <w:rsid w:val="001405D1"/>
    <w:rsid w:val="00140DF0"/>
    <w:rsid w:val="0014185A"/>
    <w:rsid w:val="0014290E"/>
    <w:rsid w:val="00143610"/>
    <w:rsid w:val="0014366A"/>
    <w:rsid w:val="00145F79"/>
    <w:rsid w:val="0014707D"/>
    <w:rsid w:val="00153332"/>
    <w:rsid w:val="00156724"/>
    <w:rsid w:val="001568FB"/>
    <w:rsid w:val="00157704"/>
    <w:rsid w:val="00160789"/>
    <w:rsid w:val="0016212F"/>
    <w:rsid w:val="00162505"/>
    <w:rsid w:val="00162560"/>
    <w:rsid w:val="00164F38"/>
    <w:rsid w:val="00165648"/>
    <w:rsid w:val="00165D29"/>
    <w:rsid w:val="001720B9"/>
    <w:rsid w:val="00172AFC"/>
    <w:rsid w:val="00173138"/>
    <w:rsid w:val="0017416A"/>
    <w:rsid w:val="00174344"/>
    <w:rsid w:val="00176E50"/>
    <w:rsid w:val="001816EE"/>
    <w:rsid w:val="00182CA1"/>
    <w:rsid w:val="00183D35"/>
    <w:rsid w:val="001866AD"/>
    <w:rsid w:val="00187823"/>
    <w:rsid w:val="00191FF7"/>
    <w:rsid w:val="00192C7B"/>
    <w:rsid w:val="00194CF3"/>
    <w:rsid w:val="00196800"/>
    <w:rsid w:val="00197122"/>
    <w:rsid w:val="001979DB"/>
    <w:rsid w:val="001A4C70"/>
    <w:rsid w:val="001A5524"/>
    <w:rsid w:val="001A5611"/>
    <w:rsid w:val="001A61CA"/>
    <w:rsid w:val="001A7799"/>
    <w:rsid w:val="001B000A"/>
    <w:rsid w:val="001B10C5"/>
    <w:rsid w:val="001B3135"/>
    <w:rsid w:val="001B59ED"/>
    <w:rsid w:val="001B65FF"/>
    <w:rsid w:val="001C12C8"/>
    <w:rsid w:val="001C1F98"/>
    <w:rsid w:val="001C256F"/>
    <w:rsid w:val="001C3109"/>
    <w:rsid w:val="001C33AC"/>
    <w:rsid w:val="001C3C1E"/>
    <w:rsid w:val="001C4E52"/>
    <w:rsid w:val="001C5314"/>
    <w:rsid w:val="001C67DA"/>
    <w:rsid w:val="001C7926"/>
    <w:rsid w:val="001C7C3F"/>
    <w:rsid w:val="001C7E49"/>
    <w:rsid w:val="001D6CF9"/>
    <w:rsid w:val="001D79A1"/>
    <w:rsid w:val="001E319E"/>
    <w:rsid w:val="001E6C02"/>
    <w:rsid w:val="001E6F19"/>
    <w:rsid w:val="001F1C7C"/>
    <w:rsid w:val="001F29C0"/>
    <w:rsid w:val="001F3802"/>
    <w:rsid w:val="001F49EB"/>
    <w:rsid w:val="001F4FD3"/>
    <w:rsid w:val="001F516F"/>
    <w:rsid w:val="001F60E2"/>
    <w:rsid w:val="001F6B2B"/>
    <w:rsid w:val="001F6ECF"/>
    <w:rsid w:val="002013CA"/>
    <w:rsid w:val="0020146F"/>
    <w:rsid w:val="00204600"/>
    <w:rsid w:val="00205194"/>
    <w:rsid w:val="00210DCE"/>
    <w:rsid w:val="00211D44"/>
    <w:rsid w:val="0021284A"/>
    <w:rsid w:val="00213968"/>
    <w:rsid w:val="00214586"/>
    <w:rsid w:val="0022074F"/>
    <w:rsid w:val="00222F5A"/>
    <w:rsid w:val="00222F60"/>
    <w:rsid w:val="002232E2"/>
    <w:rsid w:val="00223335"/>
    <w:rsid w:val="00223750"/>
    <w:rsid w:val="002248A3"/>
    <w:rsid w:val="00224C77"/>
    <w:rsid w:val="00225324"/>
    <w:rsid w:val="00227E39"/>
    <w:rsid w:val="00233770"/>
    <w:rsid w:val="00236234"/>
    <w:rsid w:val="00236324"/>
    <w:rsid w:val="00240772"/>
    <w:rsid w:val="00241840"/>
    <w:rsid w:val="00241C6C"/>
    <w:rsid w:val="002447F6"/>
    <w:rsid w:val="00244BB6"/>
    <w:rsid w:val="00246A11"/>
    <w:rsid w:val="00252051"/>
    <w:rsid w:val="00255734"/>
    <w:rsid w:val="0025593E"/>
    <w:rsid w:val="00256EDD"/>
    <w:rsid w:val="00257369"/>
    <w:rsid w:val="00261B89"/>
    <w:rsid w:val="00264077"/>
    <w:rsid w:val="0026568F"/>
    <w:rsid w:val="0026706B"/>
    <w:rsid w:val="002671D6"/>
    <w:rsid w:val="002678AB"/>
    <w:rsid w:val="00271D38"/>
    <w:rsid w:val="00272E2B"/>
    <w:rsid w:val="002752EB"/>
    <w:rsid w:val="002814D4"/>
    <w:rsid w:val="002837ED"/>
    <w:rsid w:val="0028785C"/>
    <w:rsid w:val="00291C06"/>
    <w:rsid w:val="00292D8F"/>
    <w:rsid w:val="0029440A"/>
    <w:rsid w:val="002947F3"/>
    <w:rsid w:val="002953C0"/>
    <w:rsid w:val="002A2237"/>
    <w:rsid w:val="002A2640"/>
    <w:rsid w:val="002A4CEF"/>
    <w:rsid w:val="002A5798"/>
    <w:rsid w:val="002A5876"/>
    <w:rsid w:val="002A5C1A"/>
    <w:rsid w:val="002A7F4E"/>
    <w:rsid w:val="002B14BE"/>
    <w:rsid w:val="002B17BD"/>
    <w:rsid w:val="002B6740"/>
    <w:rsid w:val="002C317E"/>
    <w:rsid w:val="002C49D9"/>
    <w:rsid w:val="002C6B65"/>
    <w:rsid w:val="002C75A5"/>
    <w:rsid w:val="002D3E74"/>
    <w:rsid w:val="002D645D"/>
    <w:rsid w:val="002D67E0"/>
    <w:rsid w:val="002D6BEA"/>
    <w:rsid w:val="002D711A"/>
    <w:rsid w:val="002D7208"/>
    <w:rsid w:val="002D74BE"/>
    <w:rsid w:val="002D7AED"/>
    <w:rsid w:val="002E0A89"/>
    <w:rsid w:val="002E0EC7"/>
    <w:rsid w:val="002E5422"/>
    <w:rsid w:val="002F0291"/>
    <w:rsid w:val="002F16D6"/>
    <w:rsid w:val="002F26C4"/>
    <w:rsid w:val="002F796B"/>
    <w:rsid w:val="002F79CA"/>
    <w:rsid w:val="003008FD"/>
    <w:rsid w:val="00301638"/>
    <w:rsid w:val="00302515"/>
    <w:rsid w:val="00302B07"/>
    <w:rsid w:val="00302C90"/>
    <w:rsid w:val="00302FBE"/>
    <w:rsid w:val="003059C3"/>
    <w:rsid w:val="003062AC"/>
    <w:rsid w:val="00310A34"/>
    <w:rsid w:val="0031370D"/>
    <w:rsid w:val="00313888"/>
    <w:rsid w:val="00315240"/>
    <w:rsid w:val="00315A87"/>
    <w:rsid w:val="00316939"/>
    <w:rsid w:val="00320DC8"/>
    <w:rsid w:val="003231A8"/>
    <w:rsid w:val="003234A7"/>
    <w:rsid w:val="00325720"/>
    <w:rsid w:val="0032655D"/>
    <w:rsid w:val="00330A77"/>
    <w:rsid w:val="00331D6C"/>
    <w:rsid w:val="00332328"/>
    <w:rsid w:val="0033364D"/>
    <w:rsid w:val="00333E3F"/>
    <w:rsid w:val="00333F61"/>
    <w:rsid w:val="00334999"/>
    <w:rsid w:val="003356D6"/>
    <w:rsid w:val="0033655A"/>
    <w:rsid w:val="00341028"/>
    <w:rsid w:val="003429D7"/>
    <w:rsid w:val="003462FB"/>
    <w:rsid w:val="00350282"/>
    <w:rsid w:val="00351E47"/>
    <w:rsid w:val="00353E34"/>
    <w:rsid w:val="00354735"/>
    <w:rsid w:val="003554B4"/>
    <w:rsid w:val="00356E54"/>
    <w:rsid w:val="003600E2"/>
    <w:rsid w:val="00362231"/>
    <w:rsid w:val="0036264B"/>
    <w:rsid w:val="00362C90"/>
    <w:rsid w:val="00363DB0"/>
    <w:rsid w:val="00364AEE"/>
    <w:rsid w:val="00365834"/>
    <w:rsid w:val="00366630"/>
    <w:rsid w:val="00367880"/>
    <w:rsid w:val="00367A44"/>
    <w:rsid w:val="00373893"/>
    <w:rsid w:val="003743D2"/>
    <w:rsid w:val="00376FD4"/>
    <w:rsid w:val="003809D8"/>
    <w:rsid w:val="00382285"/>
    <w:rsid w:val="00382504"/>
    <w:rsid w:val="00383D3C"/>
    <w:rsid w:val="00386C8E"/>
    <w:rsid w:val="00387243"/>
    <w:rsid w:val="00390F39"/>
    <w:rsid w:val="00392B0F"/>
    <w:rsid w:val="00392B43"/>
    <w:rsid w:val="00392F4F"/>
    <w:rsid w:val="00394CB7"/>
    <w:rsid w:val="00395E8C"/>
    <w:rsid w:val="00396AE5"/>
    <w:rsid w:val="003A1A6D"/>
    <w:rsid w:val="003A21AC"/>
    <w:rsid w:val="003A2551"/>
    <w:rsid w:val="003A41B1"/>
    <w:rsid w:val="003A4DC1"/>
    <w:rsid w:val="003A5908"/>
    <w:rsid w:val="003A5A9D"/>
    <w:rsid w:val="003A5E55"/>
    <w:rsid w:val="003A7227"/>
    <w:rsid w:val="003B114B"/>
    <w:rsid w:val="003B13A9"/>
    <w:rsid w:val="003B23CA"/>
    <w:rsid w:val="003B45DB"/>
    <w:rsid w:val="003B4FBC"/>
    <w:rsid w:val="003B58BF"/>
    <w:rsid w:val="003B6F73"/>
    <w:rsid w:val="003C48F1"/>
    <w:rsid w:val="003C4B19"/>
    <w:rsid w:val="003C659A"/>
    <w:rsid w:val="003C7514"/>
    <w:rsid w:val="003D1E5F"/>
    <w:rsid w:val="003D1ED1"/>
    <w:rsid w:val="003D4FCB"/>
    <w:rsid w:val="003E08F8"/>
    <w:rsid w:val="003E22B8"/>
    <w:rsid w:val="003E2FE9"/>
    <w:rsid w:val="003E4162"/>
    <w:rsid w:val="003E464A"/>
    <w:rsid w:val="003E719D"/>
    <w:rsid w:val="003E7648"/>
    <w:rsid w:val="003F0669"/>
    <w:rsid w:val="003F0785"/>
    <w:rsid w:val="003F2C77"/>
    <w:rsid w:val="003F3E9E"/>
    <w:rsid w:val="003F49E2"/>
    <w:rsid w:val="003F503B"/>
    <w:rsid w:val="003F5826"/>
    <w:rsid w:val="003F5882"/>
    <w:rsid w:val="003F60D2"/>
    <w:rsid w:val="004004A0"/>
    <w:rsid w:val="00400735"/>
    <w:rsid w:val="00404595"/>
    <w:rsid w:val="00405505"/>
    <w:rsid w:val="00410D38"/>
    <w:rsid w:val="0041331B"/>
    <w:rsid w:val="00414CF9"/>
    <w:rsid w:val="00420580"/>
    <w:rsid w:val="00422FC5"/>
    <w:rsid w:val="00423457"/>
    <w:rsid w:val="004245B7"/>
    <w:rsid w:val="0042629C"/>
    <w:rsid w:val="00427A12"/>
    <w:rsid w:val="00436078"/>
    <w:rsid w:val="00436F25"/>
    <w:rsid w:val="004409ED"/>
    <w:rsid w:val="0044299C"/>
    <w:rsid w:val="0044374E"/>
    <w:rsid w:val="0044434A"/>
    <w:rsid w:val="00445639"/>
    <w:rsid w:val="0044653D"/>
    <w:rsid w:val="00446E5C"/>
    <w:rsid w:val="0045015A"/>
    <w:rsid w:val="004501D1"/>
    <w:rsid w:val="0045165D"/>
    <w:rsid w:val="004519E7"/>
    <w:rsid w:val="00451F84"/>
    <w:rsid w:val="004538F2"/>
    <w:rsid w:val="00460E98"/>
    <w:rsid w:val="00460EBC"/>
    <w:rsid w:val="004617BB"/>
    <w:rsid w:val="00461FBB"/>
    <w:rsid w:val="00462A4F"/>
    <w:rsid w:val="0046364F"/>
    <w:rsid w:val="004639B5"/>
    <w:rsid w:val="0047062C"/>
    <w:rsid w:val="00471E92"/>
    <w:rsid w:val="00472923"/>
    <w:rsid w:val="004748C0"/>
    <w:rsid w:val="00476528"/>
    <w:rsid w:val="00477ADD"/>
    <w:rsid w:val="00480774"/>
    <w:rsid w:val="004825FF"/>
    <w:rsid w:val="00483B12"/>
    <w:rsid w:val="00485B52"/>
    <w:rsid w:val="00485F70"/>
    <w:rsid w:val="004877B4"/>
    <w:rsid w:val="00490F36"/>
    <w:rsid w:val="004934C5"/>
    <w:rsid w:val="00494A82"/>
    <w:rsid w:val="00494BF8"/>
    <w:rsid w:val="0049543B"/>
    <w:rsid w:val="004A1963"/>
    <w:rsid w:val="004A1FD9"/>
    <w:rsid w:val="004A50BC"/>
    <w:rsid w:val="004A57A5"/>
    <w:rsid w:val="004A6B8B"/>
    <w:rsid w:val="004A731F"/>
    <w:rsid w:val="004A76EB"/>
    <w:rsid w:val="004A7E36"/>
    <w:rsid w:val="004B2FE9"/>
    <w:rsid w:val="004B50F0"/>
    <w:rsid w:val="004B5569"/>
    <w:rsid w:val="004C0C45"/>
    <w:rsid w:val="004C1036"/>
    <w:rsid w:val="004C10D6"/>
    <w:rsid w:val="004C1B80"/>
    <w:rsid w:val="004C2620"/>
    <w:rsid w:val="004C2704"/>
    <w:rsid w:val="004C4725"/>
    <w:rsid w:val="004C52C0"/>
    <w:rsid w:val="004C6EE4"/>
    <w:rsid w:val="004D4CCE"/>
    <w:rsid w:val="004D63E9"/>
    <w:rsid w:val="004E179B"/>
    <w:rsid w:val="004E3410"/>
    <w:rsid w:val="004E4827"/>
    <w:rsid w:val="004E484D"/>
    <w:rsid w:val="004E5DD6"/>
    <w:rsid w:val="004E6D1D"/>
    <w:rsid w:val="004E7F7A"/>
    <w:rsid w:val="004F1DB6"/>
    <w:rsid w:val="004F31B5"/>
    <w:rsid w:val="004F4549"/>
    <w:rsid w:val="004F4AC8"/>
    <w:rsid w:val="00500D3B"/>
    <w:rsid w:val="005038D7"/>
    <w:rsid w:val="00506BA7"/>
    <w:rsid w:val="00506F83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BE4"/>
    <w:rsid w:val="00523BF0"/>
    <w:rsid w:val="00530E75"/>
    <w:rsid w:val="00532237"/>
    <w:rsid w:val="005327E3"/>
    <w:rsid w:val="00532D41"/>
    <w:rsid w:val="00532DC9"/>
    <w:rsid w:val="00534E6E"/>
    <w:rsid w:val="00535B3B"/>
    <w:rsid w:val="005401F3"/>
    <w:rsid w:val="0054161F"/>
    <w:rsid w:val="00541932"/>
    <w:rsid w:val="00544239"/>
    <w:rsid w:val="00545BD7"/>
    <w:rsid w:val="00546BDE"/>
    <w:rsid w:val="00546FE9"/>
    <w:rsid w:val="0055188B"/>
    <w:rsid w:val="005522C9"/>
    <w:rsid w:val="00552CB7"/>
    <w:rsid w:val="0055724F"/>
    <w:rsid w:val="005578DF"/>
    <w:rsid w:val="00562ABE"/>
    <w:rsid w:val="00563C92"/>
    <w:rsid w:val="00564049"/>
    <w:rsid w:val="00564ED6"/>
    <w:rsid w:val="00566333"/>
    <w:rsid w:val="0056694D"/>
    <w:rsid w:val="005724C6"/>
    <w:rsid w:val="0057348E"/>
    <w:rsid w:val="005748ED"/>
    <w:rsid w:val="00580351"/>
    <w:rsid w:val="00580642"/>
    <w:rsid w:val="00581CA3"/>
    <w:rsid w:val="00582873"/>
    <w:rsid w:val="00582D56"/>
    <w:rsid w:val="0058324D"/>
    <w:rsid w:val="00585EB9"/>
    <w:rsid w:val="00586183"/>
    <w:rsid w:val="00586F80"/>
    <w:rsid w:val="00590EC3"/>
    <w:rsid w:val="005916C5"/>
    <w:rsid w:val="005921A0"/>
    <w:rsid w:val="00592FE4"/>
    <w:rsid w:val="00593ACF"/>
    <w:rsid w:val="0059590C"/>
    <w:rsid w:val="00595F14"/>
    <w:rsid w:val="00596A06"/>
    <w:rsid w:val="00596C55"/>
    <w:rsid w:val="005A1915"/>
    <w:rsid w:val="005A28AB"/>
    <w:rsid w:val="005A3AF6"/>
    <w:rsid w:val="005A4EF6"/>
    <w:rsid w:val="005A7D9C"/>
    <w:rsid w:val="005B07E1"/>
    <w:rsid w:val="005B1E12"/>
    <w:rsid w:val="005B588A"/>
    <w:rsid w:val="005C02F8"/>
    <w:rsid w:val="005C13F5"/>
    <w:rsid w:val="005C1C2E"/>
    <w:rsid w:val="005C2B74"/>
    <w:rsid w:val="005C3968"/>
    <w:rsid w:val="005C52B4"/>
    <w:rsid w:val="005C6EA8"/>
    <w:rsid w:val="005C74D9"/>
    <w:rsid w:val="005D2FD5"/>
    <w:rsid w:val="005D3855"/>
    <w:rsid w:val="005D3E53"/>
    <w:rsid w:val="005D49B2"/>
    <w:rsid w:val="005E109B"/>
    <w:rsid w:val="005E23B8"/>
    <w:rsid w:val="005E25BB"/>
    <w:rsid w:val="005E342A"/>
    <w:rsid w:val="005E7368"/>
    <w:rsid w:val="005F248D"/>
    <w:rsid w:val="005F3C52"/>
    <w:rsid w:val="005F51FC"/>
    <w:rsid w:val="005F53FF"/>
    <w:rsid w:val="0060059A"/>
    <w:rsid w:val="00601FA4"/>
    <w:rsid w:val="0060340D"/>
    <w:rsid w:val="0060403A"/>
    <w:rsid w:val="006042A2"/>
    <w:rsid w:val="00606915"/>
    <w:rsid w:val="006071DE"/>
    <w:rsid w:val="00607529"/>
    <w:rsid w:val="00607E94"/>
    <w:rsid w:val="00610DAB"/>
    <w:rsid w:val="00612A2E"/>
    <w:rsid w:val="00612F9F"/>
    <w:rsid w:val="0061431E"/>
    <w:rsid w:val="00614A8D"/>
    <w:rsid w:val="00622E12"/>
    <w:rsid w:val="006230E3"/>
    <w:rsid w:val="00631F41"/>
    <w:rsid w:val="00632820"/>
    <w:rsid w:val="00633F9C"/>
    <w:rsid w:val="00635E34"/>
    <w:rsid w:val="00640A98"/>
    <w:rsid w:val="00642664"/>
    <w:rsid w:val="00644615"/>
    <w:rsid w:val="00644938"/>
    <w:rsid w:val="00644C8A"/>
    <w:rsid w:val="00645158"/>
    <w:rsid w:val="0064532E"/>
    <w:rsid w:val="006468A1"/>
    <w:rsid w:val="006524E0"/>
    <w:rsid w:val="00652ADE"/>
    <w:rsid w:val="0065381F"/>
    <w:rsid w:val="006542AE"/>
    <w:rsid w:val="00657045"/>
    <w:rsid w:val="006575DF"/>
    <w:rsid w:val="0066140B"/>
    <w:rsid w:val="006615B0"/>
    <w:rsid w:val="0066323E"/>
    <w:rsid w:val="00664AC0"/>
    <w:rsid w:val="006658B2"/>
    <w:rsid w:val="00667F63"/>
    <w:rsid w:val="00670104"/>
    <w:rsid w:val="006701F1"/>
    <w:rsid w:val="00670DEA"/>
    <w:rsid w:val="00671493"/>
    <w:rsid w:val="00672FAA"/>
    <w:rsid w:val="0067561C"/>
    <w:rsid w:val="006800B9"/>
    <w:rsid w:val="00680380"/>
    <w:rsid w:val="00681012"/>
    <w:rsid w:val="00682577"/>
    <w:rsid w:val="00682CD1"/>
    <w:rsid w:val="00683021"/>
    <w:rsid w:val="00685194"/>
    <w:rsid w:val="00685980"/>
    <w:rsid w:val="00685B3C"/>
    <w:rsid w:val="00685B8D"/>
    <w:rsid w:val="0068677E"/>
    <w:rsid w:val="00694955"/>
    <w:rsid w:val="006952AC"/>
    <w:rsid w:val="00696298"/>
    <w:rsid w:val="006963C8"/>
    <w:rsid w:val="00697CEE"/>
    <w:rsid w:val="006A1BF6"/>
    <w:rsid w:val="006A78D2"/>
    <w:rsid w:val="006B004E"/>
    <w:rsid w:val="006B4024"/>
    <w:rsid w:val="006B478B"/>
    <w:rsid w:val="006B48EB"/>
    <w:rsid w:val="006B653A"/>
    <w:rsid w:val="006B65EA"/>
    <w:rsid w:val="006B6D15"/>
    <w:rsid w:val="006C1399"/>
    <w:rsid w:val="006C3755"/>
    <w:rsid w:val="006C3D0A"/>
    <w:rsid w:val="006C3D86"/>
    <w:rsid w:val="006C5B73"/>
    <w:rsid w:val="006D0804"/>
    <w:rsid w:val="006D2130"/>
    <w:rsid w:val="006D262F"/>
    <w:rsid w:val="006D2F13"/>
    <w:rsid w:val="006D4C80"/>
    <w:rsid w:val="006E04F8"/>
    <w:rsid w:val="006E278E"/>
    <w:rsid w:val="006E2914"/>
    <w:rsid w:val="006E3411"/>
    <w:rsid w:val="006E500A"/>
    <w:rsid w:val="006E52B0"/>
    <w:rsid w:val="006E7876"/>
    <w:rsid w:val="006E797B"/>
    <w:rsid w:val="006E7E6C"/>
    <w:rsid w:val="006F02D0"/>
    <w:rsid w:val="006F0E01"/>
    <w:rsid w:val="006F4070"/>
    <w:rsid w:val="006F4D47"/>
    <w:rsid w:val="006F5C85"/>
    <w:rsid w:val="006F7A42"/>
    <w:rsid w:val="007003FF"/>
    <w:rsid w:val="00702B45"/>
    <w:rsid w:val="00703B58"/>
    <w:rsid w:val="00703CB8"/>
    <w:rsid w:val="0070555D"/>
    <w:rsid w:val="00706AFC"/>
    <w:rsid w:val="00706ED2"/>
    <w:rsid w:val="007105BD"/>
    <w:rsid w:val="00711A5E"/>
    <w:rsid w:val="007125C8"/>
    <w:rsid w:val="007165C0"/>
    <w:rsid w:val="00720FCE"/>
    <w:rsid w:val="00721463"/>
    <w:rsid w:val="00722E1D"/>
    <w:rsid w:val="00725372"/>
    <w:rsid w:val="00727132"/>
    <w:rsid w:val="007308DE"/>
    <w:rsid w:val="00730CDE"/>
    <w:rsid w:val="0073327C"/>
    <w:rsid w:val="00733CAF"/>
    <w:rsid w:val="00734D6E"/>
    <w:rsid w:val="007358E6"/>
    <w:rsid w:val="007362F9"/>
    <w:rsid w:val="00737587"/>
    <w:rsid w:val="00747E30"/>
    <w:rsid w:val="00750A35"/>
    <w:rsid w:val="0075289B"/>
    <w:rsid w:val="007533C7"/>
    <w:rsid w:val="007548DB"/>
    <w:rsid w:val="00754904"/>
    <w:rsid w:val="0075499B"/>
    <w:rsid w:val="00755404"/>
    <w:rsid w:val="007572CC"/>
    <w:rsid w:val="0076070C"/>
    <w:rsid w:val="00760F63"/>
    <w:rsid w:val="00762138"/>
    <w:rsid w:val="007646D7"/>
    <w:rsid w:val="0076615D"/>
    <w:rsid w:val="007672A9"/>
    <w:rsid w:val="00767954"/>
    <w:rsid w:val="00767A53"/>
    <w:rsid w:val="00770C2E"/>
    <w:rsid w:val="00771D75"/>
    <w:rsid w:val="007763E7"/>
    <w:rsid w:val="00777472"/>
    <w:rsid w:val="00780A2C"/>
    <w:rsid w:val="00780D53"/>
    <w:rsid w:val="007815A6"/>
    <w:rsid w:val="00784738"/>
    <w:rsid w:val="00785B61"/>
    <w:rsid w:val="007877E3"/>
    <w:rsid w:val="00787E16"/>
    <w:rsid w:val="00792EE6"/>
    <w:rsid w:val="00793775"/>
    <w:rsid w:val="007941EC"/>
    <w:rsid w:val="0079444B"/>
    <w:rsid w:val="007A0335"/>
    <w:rsid w:val="007A5E15"/>
    <w:rsid w:val="007A6188"/>
    <w:rsid w:val="007A62A2"/>
    <w:rsid w:val="007A7C26"/>
    <w:rsid w:val="007B21B2"/>
    <w:rsid w:val="007B2867"/>
    <w:rsid w:val="007C0CCF"/>
    <w:rsid w:val="007C47FF"/>
    <w:rsid w:val="007C4815"/>
    <w:rsid w:val="007C73C6"/>
    <w:rsid w:val="007D16D9"/>
    <w:rsid w:val="007D29F5"/>
    <w:rsid w:val="007D2D31"/>
    <w:rsid w:val="007D2EDC"/>
    <w:rsid w:val="007D3348"/>
    <w:rsid w:val="007D430B"/>
    <w:rsid w:val="007D4592"/>
    <w:rsid w:val="007D59BA"/>
    <w:rsid w:val="007D5C18"/>
    <w:rsid w:val="007D5D10"/>
    <w:rsid w:val="007E08D6"/>
    <w:rsid w:val="007E30C2"/>
    <w:rsid w:val="007E6310"/>
    <w:rsid w:val="007F0EBC"/>
    <w:rsid w:val="007F1066"/>
    <w:rsid w:val="007F1E54"/>
    <w:rsid w:val="007F34EC"/>
    <w:rsid w:val="007F3FE7"/>
    <w:rsid w:val="007F4967"/>
    <w:rsid w:val="007F4FAE"/>
    <w:rsid w:val="007F76A1"/>
    <w:rsid w:val="007F7A95"/>
    <w:rsid w:val="00801011"/>
    <w:rsid w:val="00802C0B"/>
    <w:rsid w:val="00803828"/>
    <w:rsid w:val="008079C8"/>
    <w:rsid w:val="00807F68"/>
    <w:rsid w:val="008102A6"/>
    <w:rsid w:val="008102DB"/>
    <w:rsid w:val="00810A21"/>
    <w:rsid w:val="008115F9"/>
    <w:rsid w:val="00812831"/>
    <w:rsid w:val="008215CC"/>
    <w:rsid w:val="00822E62"/>
    <w:rsid w:val="00823981"/>
    <w:rsid w:val="00824F4A"/>
    <w:rsid w:val="00825EA0"/>
    <w:rsid w:val="008261D4"/>
    <w:rsid w:val="00826C7F"/>
    <w:rsid w:val="00827857"/>
    <w:rsid w:val="00832CA3"/>
    <w:rsid w:val="008344A7"/>
    <w:rsid w:val="008375EC"/>
    <w:rsid w:val="008409B8"/>
    <w:rsid w:val="00840E8D"/>
    <w:rsid w:val="008454AD"/>
    <w:rsid w:val="00845544"/>
    <w:rsid w:val="00845A7B"/>
    <w:rsid w:val="00851265"/>
    <w:rsid w:val="008513C9"/>
    <w:rsid w:val="00851F42"/>
    <w:rsid w:val="00852689"/>
    <w:rsid w:val="00854866"/>
    <w:rsid w:val="00855CCF"/>
    <w:rsid w:val="00855D48"/>
    <w:rsid w:val="0085612C"/>
    <w:rsid w:val="00857561"/>
    <w:rsid w:val="008575C7"/>
    <w:rsid w:val="00860A81"/>
    <w:rsid w:val="008620C2"/>
    <w:rsid w:val="00862263"/>
    <w:rsid w:val="00863213"/>
    <w:rsid w:val="00863D24"/>
    <w:rsid w:val="008674E4"/>
    <w:rsid w:val="00870445"/>
    <w:rsid w:val="00872C40"/>
    <w:rsid w:val="00872D84"/>
    <w:rsid w:val="0087454E"/>
    <w:rsid w:val="00876906"/>
    <w:rsid w:val="00884925"/>
    <w:rsid w:val="008875A2"/>
    <w:rsid w:val="00892186"/>
    <w:rsid w:val="00896895"/>
    <w:rsid w:val="00896C0F"/>
    <w:rsid w:val="008A024D"/>
    <w:rsid w:val="008A0763"/>
    <w:rsid w:val="008A10C0"/>
    <w:rsid w:val="008A1345"/>
    <w:rsid w:val="008A27B1"/>
    <w:rsid w:val="008A2D53"/>
    <w:rsid w:val="008A41DF"/>
    <w:rsid w:val="008B11F9"/>
    <w:rsid w:val="008B3B91"/>
    <w:rsid w:val="008B504A"/>
    <w:rsid w:val="008C5A0B"/>
    <w:rsid w:val="008C5EBB"/>
    <w:rsid w:val="008C6142"/>
    <w:rsid w:val="008C7216"/>
    <w:rsid w:val="008C7516"/>
    <w:rsid w:val="008C79BD"/>
    <w:rsid w:val="008D116C"/>
    <w:rsid w:val="008D1ABD"/>
    <w:rsid w:val="008D38B4"/>
    <w:rsid w:val="008D5AC9"/>
    <w:rsid w:val="008D5EBB"/>
    <w:rsid w:val="008D7041"/>
    <w:rsid w:val="008E1229"/>
    <w:rsid w:val="008E5B27"/>
    <w:rsid w:val="008F0BFB"/>
    <w:rsid w:val="008F21F2"/>
    <w:rsid w:val="008F2E6F"/>
    <w:rsid w:val="008F65CC"/>
    <w:rsid w:val="009007BF"/>
    <w:rsid w:val="00901EC6"/>
    <w:rsid w:val="009023E2"/>
    <w:rsid w:val="00902957"/>
    <w:rsid w:val="0090440F"/>
    <w:rsid w:val="009062BC"/>
    <w:rsid w:val="00910410"/>
    <w:rsid w:val="00910F57"/>
    <w:rsid w:val="0091104C"/>
    <w:rsid w:val="009137CE"/>
    <w:rsid w:val="0091407B"/>
    <w:rsid w:val="00917F68"/>
    <w:rsid w:val="0092033A"/>
    <w:rsid w:val="0092052A"/>
    <w:rsid w:val="009207CE"/>
    <w:rsid w:val="009218A5"/>
    <w:rsid w:val="00921AA6"/>
    <w:rsid w:val="00921B5B"/>
    <w:rsid w:val="00922357"/>
    <w:rsid w:val="00925FAA"/>
    <w:rsid w:val="00926A77"/>
    <w:rsid w:val="00930632"/>
    <w:rsid w:val="00930CC4"/>
    <w:rsid w:val="00931125"/>
    <w:rsid w:val="00932570"/>
    <w:rsid w:val="00936437"/>
    <w:rsid w:val="00937018"/>
    <w:rsid w:val="009370DA"/>
    <w:rsid w:val="00937E37"/>
    <w:rsid w:val="00940C71"/>
    <w:rsid w:val="009427CB"/>
    <w:rsid w:val="009433BE"/>
    <w:rsid w:val="00946989"/>
    <w:rsid w:val="009510D6"/>
    <w:rsid w:val="009516CD"/>
    <w:rsid w:val="009525F4"/>
    <w:rsid w:val="00952F96"/>
    <w:rsid w:val="0095353E"/>
    <w:rsid w:val="00953976"/>
    <w:rsid w:val="0095725E"/>
    <w:rsid w:val="009575DB"/>
    <w:rsid w:val="0096046C"/>
    <w:rsid w:val="00960760"/>
    <w:rsid w:val="0096108A"/>
    <w:rsid w:val="0096263A"/>
    <w:rsid w:val="00963663"/>
    <w:rsid w:val="009660DD"/>
    <w:rsid w:val="00966BB2"/>
    <w:rsid w:val="009829D9"/>
    <w:rsid w:val="00983423"/>
    <w:rsid w:val="009834CE"/>
    <w:rsid w:val="00983D87"/>
    <w:rsid w:val="0098603A"/>
    <w:rsid w:val="009860A0"/>
    <w:rsid w:val="009952C7"/>
    <w:rsid w:val="0099600D"/>
    <w:rsid w:val="009970AA"/>
    <w:rsid w:val="009A0530"/>
    <w:rsid w:val="009A32D4"/>
    <w:rsid w:val="009A410D"/>
    <w:rsid w:val="009A4C9A"/>
    <w:rsid w:val="009A5616"/>
    <w:rsid w:val="009A63E0"/>
    <w:rsid w:val="009A681C"/>
    <w:rsid w:val="009B4E9E"/>
    <w:rsid w:val="009C0A20"/>
    <w:rsid w:val="009C390D"/>
    <w:rsid w:val="009C5089"/>
    <w:rsid w:val="009C58F9"/>
    <w:rsid w:val="009C6657"/>
    <w:rsid w:val="009C7250"/>
    <w:rsid w:val="009C7EB8"/>
    <w:rsid w:val="009D0427"/>
    <w:rsid w:val="009D0A67"/>
    <w:rsid w:val="009D4D28"/>
    <w:rsid w:val="009D5F18"/>
    <w:rsid w:val="009D6C0A"/>
    <w:rsid w:val="009E13F4"/>
    <w:rsid w:val="009E3072"/>
    <w:rsid w:val="009E3077"/>
    <w:rsid w:val="009E3C0C"/>
    <w:rsid w:val="009E6B1D"/>
    <w:rsid w:val="009F246A"/>
    <w:rsid w:val="009F3788"/>
    <w:rsid w:val="009F41F4"/>
    <w:rsid w:val="009F7330"/>
    <w:rsid w:val="00A01323"/>
    <w:rsid w:val="00A01864"/>
    <w:rsid w:val="00A0223C"/>
    <w:rsid w:val="00A05061"/>
    <w:rsid w:val="00A05C0F"/>
    <w:rsid w:val="00A06B79"/>
    <w:rsid w:val="00A06C60"/>
    <w:rsid w:val="00A10FFA"/>
    <w:rsid w:val="00A1134B"/>
    <w:rsid w:val="00A1288A"/>
    <w:rsid w:val="00A14EE6"/>
    <w:rsid w:val="00A1795F"/>
    <w:rsid w:val="00A17D18"/>
    <w:rsid w:val="00A20B08"/>
    <w:rsid w:val="00A20E8F"/>
    <w:rsid w:val="00A2116D"/>
    <w:rsid w:val="00A22755"/>
    <w:rsid w:val="00A22A15"/>
    <w:rsid w:val="00A25019"/>
    <w:rsid w:val="00A266B8"/>
    <w:rsid w:val="00A30E35"/>
    <w:rsid w:val="00A3160B"/>
    <w:rsid w:val="00A31899"/>
    <w:rsid w:val="00A330D6"/>
    <w:rsid w:val="00A3513D"/>
    <w:rsid w:val="00A36B36"/>
    <w:rsid w:val="00A3787E"/>
    <w:rsid w:val="00A37B61"/>
    <w:rsid w:val="00A40A01"/>
    <w:rsid w:val="00A4101C"/>
    <w:rsid w:val="00A431D6"/>
    <w:rsid w:val="00A45ED0"/>
    <w:rsid w:val="00A461B5"/>
    <w:rsid w:val="00A46A06"/>
    <w:rsid w:val="00A560DD"/>
    <w:rsid w:val="00A578F5"/>
    <w:rsid w:val="00A6013A"/>
    <w:rsid w:val="00A60544"/>
    <w:rsid w:val="00A62AC5"/>
    <w:rsid w:val="00A62E79"/>
    <w:rsid w:val="00A63956"/>
    <w:rsid w:val="00A66F9F"/>
    <w:rsid w:val="00A71927"/>
    <w:rsid w:val="00A71CB4"/>
    <w:rsid w:val="00A748FF"/>
    <w:rsid w:val="00A74A76"/>
    <w:rsid w:val="00A74B97"/>
    <w:rsid w:val="00A75172"/>
    <w:rsid w:val="00A7602E"/>
    <w:rsid w:val="00A7645F"/>
    <w:rsid w:val="00A76911"/>
    <w:rsid w:val="00A8102D"/>
    <w:rsid w:val="00A81BE2"/>
    <w:rsid w:val="00A826FD"/>
    <w:rsid w:val="00A85586"/>
    <w:rsid w:val="00A86C15"/>
    <w:rsid w:val="00A90D25"/>
    <w:rsid w:val="00A9175F"/>
    <w:rsid w:val="00A91DA3"/>
    <w:rsid w:val="00A91FE0"/>
    <w:rsid w:val="00A96600"/>
    <w:rsid w:val="00A97F70"/>
    <w:rsid w:val="00AA202B"/>
    <w:rsid w:val="00AA4266"/>
    <w:rsid w:val="00AA435C"/>
    <w:rsid w:val="00AB2527"/>
    <w:rsid w:val="00AC2D83"/>
    <w:rsid w:val="00AC4555"/>
    <w:rsid w:val="00AC4C9D"/>
    <w:rsid w:val="00AC5669"/>
    <w:rsid w:val="00AC754C"/>
    <w:rsid w:val="00AC780F"/>
    <w:rsid w:val="00AD2A34"/>
    <w:rsid w:val="00AD34D0"/>
    <w:rsid w:val="00AD3D26"/>
    <w:rsid w:val="00AD55FC"/>
    <w:rsid w:val="00AD6E2E"/>
    <w:rsid w:val="00AE02C5"/>
    <w:rsid w:val="00AE1DEB"/>
    <w:rsid w:val="00AE25F5"/>
    <w:rsid w:val="00AE267D"/>
    <w:rsid w:val="00AE3179"/>
    <w:rsid w:val="00AE3A2F"/>
    <w:rsid w:val="00AE5948"/>
    <w:rsid w:val="00AE5AB8"/>
    <w:rsid w:val="00AE6EDA"/>
    <w:rsid w:val="00AE6FEB"/>
    <w:rsid w:val="00AF03FD"/>
    <w:rsid w:val="00AF0521"/>
    <w:rsid w:val="00AF0D14"/>
    <w:rsid w:val="00AF2E5E"/>
    <w:rsid w:val="00AF4D6B"/>
    <w:rsid w:val="00AF4F4E"/>
    <w:rsid w:val="00AF6582"/>
    <w:rsid w:val="00B01A2A"/>
    <w:rsid w:val="00B02E5B"/>
    <w:rsid w:val="00B0402C"/>
    <w:rsid w:val="00B044D9"/>
    <w:rsid w:val="00B04961"/>
    <w:rsid w:val="00B04E14"/>
    <w:rsid w:val="00B119CC"/>
    <w:rsid w:val="00B11C33"/>
    <w:rsid w:val="00B13F86"/>
    <w:rsid w:val="00B145EA"/>
    <w:rsid w:val="00B1499E"/>
    <w:rsid w:val="00B153AF"/>
    <w:rsid w:val="00B15EF9"/>
    <w:rsid w:val="00B20941"/>
    <w:rsid w:val="00B20BCF"/>
    <w:rsid w:val="00B21D2F"/>
    <w:rsid w:val="00B21E12"/>
    <w:rsid w:val="00B23988"/>
    <w:rsid w:val="00B24B09"/>
    <w:rsid w:val="00B2594C"/>
    <w:rsid w:val="00B266ED"/>
    <w:rsid w:val="00B2696B"/>
    <w:rsid w:val="00B26FE4"/>
    <w:rsid w:val="00B3115C"/>
    <w:rsid w:val="00B325D8"/>
    <w:rsid w:val="00B333E3"/>
    <w:rsid w:val="00B3383A"/>
    <w:rsid w:val="00B35034"/>
    <w:rsid w:val="00B36246"/>
    <w:rsid w:val="00B40125"/>
    <w:rsid w:val="00B4095C"/>
    <w:rsid w:val="00B42989"/>
    <w:rsid w:val="00B45139"/>
    <w:rsid w:val="00B4584B"/>
    <w:rsid w:val="00B45E56"/>
    <w:rsid w:val="00B47146"/>
    <w:rsid w:val="00B52161"/>
    <w:rsid w:val="00B5465B"/>
    <w:rsid w:val="00B55B34"/>
    <w:rsid w:val="00B57C21"/>
    <w:rsid w:val="00B604FC"/>
    <w:rsid w:val="00B61394"/>
    <w:rsid w:val="00B6181B"/>
    <w:rsid w:val="00B64E61"/>
    <w:rsid w:val="00B659EA"/>
    <w:rsid w:val="00B66F2C"/>
    <w:rsid w:val="00B7099A"/>
    <w:rsid w:val="00B71B9B"/>
    <w:rsid w:val="00B72784"/>
    <w:rsid w:val="00B736C3"/>
    <w:rsid w:val="00B73CB3"/>
    <w:rsid w:val="00B7769F"/>
    <w:rsid w:val="00B80B1E"/>
    <w:rsid w:val="00B828B4"/>
    <w:rsid w:val="00B83427"/>
    <w:rsid w:val="00B8350D"/>
    <w:rsid w:val="00B84913"/>
    <w:rsid w:val="00B84DB4"/>
    <w:rsid w:val="00B8549E"/>
    <w:rsid w:val="00B85841"/>
    <w:rsid w:val="00B86061"/>
    <w:rsid w:val="00B87C19"/>
    <w:rsid w:val="00B906F6"/>
    <w:rsid w:val="00B9124A"/>
    <w:rsid w:val="00B914B6"/>
    <w:rsid w:val="00B9651A"/>
    <w:rsid w:val="00B969EC"/>
    <w:rsid w:val="00BA130E"/>
    <w:rsid w:val="00BA1A68"/>
    <w:rsid w:val="00BA1A8D"/>
    <w:rsid w:val="00BA2601"/>
    <w:rsid w:val="00BA3337"/>
    <w:rsid w:val="00BA4BBD"/>
    <w:rsid w:val="00BA5C7E"/>
    <w:rsid w:val="00BA79D6"/>
    <w:rsid w:val="00BA7C69"/>
    <w:rsid w:val="00BB09E4"/>
    <w:rsid w:val="00BB19B8"/>
    <w:rsid w:val="00BB1C8C"/>
    <w:rsid w:val="00BB6D55"/>
    <w:rsid w:val="00BB7015"/>
    <w:rsid w:val="00BC0322"/>
    <w:rsid w:val="00BC077D"/>
    <w:rsid w:val="00BC0838"/>
    <w:rsid w:val="00BC4A55"/>
    <w:rsid w:val="00BD1112"/>
    <w:rsid w:val="00BD2D8F"/>
    <w:rsid w:val="00BD58A4"/>
    <w:rsid w:val="00BD6239"/>
    <w:rsid w:val="00BD7949"/>
    <w:rsid w:val="00BD7E21"/>
    <w:rsid w:val="00BE087A"/>
    <w:rsid w:val="00BE0A7B"/>
    <w:rsid w:val="00BE28EE"/>
    <w:rsid w:val="00BE2BB7"/>
    <w:rsid w:val="00BE38A8"/>
    <w:rsid w:val="00BE7AE1"/>
    <w:rsid w:val="00BF0427"/>
    <w:rsid w:val="00BF15F1"/>
    <w:rsid w:val="00BF1BAE"/>
    <w:rsid w:val="00BF3244"/>
    <w:rsid w:val="00BF353D"/>
    <w:rsid w:val="00BF69FF"/>
    <w:rsid w:val="00BF6EFD"/>
    <w:rsid w:val="00BF78FD"/>
    <w:rsid w:val="00C00DCF"/>
    <w:rsid w:val="00C015A6"/>
    <w:rsid w:val="00C0164D"/>
    <w:rsid w:val="00C02FE9"/>
    <w:rsid w:val="00C05CC4"/>
    <w:rsid w:val="00C0613F"/>
    <w:rsid w:val="00C10C91"/>
    <w:rsid w:val="00C12D87"/>
    <w:rsid w:val="00C13E05"/>
    <w:rsid w:val="00C14458"/>
    <w:rsid w:val="00C14580"/>
    <w:rsid w:val="00C153BB"/>
    <w:rsid w:val="00C15862"/>
    <w:rsid w:val="00C179E7"/>
    <w:rsid w:val="00C22F62"/>
    <w:rsid w:val="00C24130"/>
    <w:rsid w:val="00C244CC"/>
    <w:rsid w:val="00C244E8"/>
    <w:rsid w:val="00C24B37"/>
    <w:rsid w:val="00C25922"/>
    <w:rsid w:val="00C27669"/>
    <w:rsid w:val="00C27BFA"/>
    <w:rsid w:val="00C300AC"/>
    <w:rsid w:val="00C3103E"/>
    <w:rsid w:val="00C31DF3"/>
    <w:rsid w:val="00C31EC8"/>
    <w:rsid w:val="00C34684"/>
    <w:rsid w:val="00C34DE1"/>
    <w:rsid w:val="00C353CF"/>
    <w:rsid w:val="00C359DA"/>
    <w:rsid w:val="00C4348A"/>
    <w:rsid w:val="00C451BB"/>
    <w:rsid w:val="00C45996"/>
    <w:rsid w:val="00C45F4A"/>
    <w:rsid w:val="00C50D8B"/>
    <w:rsid w:val="00C51398"/>
    <w:rsid w:val="00C51F8C"/>
    <w:rsid w:val="00C523AC"/>
    <w:rsid w:val="00C5533B"/>
    <w:rsid w:val="00C57F0E"/>
    <w:rsid w:val="00C63010"/>
    <w:rsid w:val="00C6357F"/>
    <w:rsid w:val="00C64003"/>
    <w:rsid w:val="00C640EF"/>
    <w:rsid w:val="00C652B5"/>
    <w:rsid w:val="00C6624F"/>
    <w:rsid w:val="00C66E9C"/>
    <w:rsid w:val="00C6776E"/>
    <w:rsid w:val="00C67F59"/>
    <w:rsid w:val="00C70026"/>
    <w:rsid w:val="00C7042E"/>
    <w:rsid w:val="00C71407"/>
    <w:rsid w:val="00C71DB7"/>
    <w:rsid w:val="00C734AB"/>
    <w:rsid w:val="00C74421"/>
    <w:rsid w:val="00C7601A"/>
    <w:rsid w:val="00C77301"/>
    <w:rsid w:val="00C7771A"/>
    <w:rsid w:val="00C810D6"/>
    <w:rsid w:val="00C82F0B"/>
    <w:rsid w:val="00C87777"/>
    <w:rsid w:val="00C907F3"/>
    <w:rsid w:val="00C9205E"/>
    <w:rsid w:val="00C9266C"/>
    <w:rsid w:val="00C97C1D"/>
    <w:rsid w:val="00CA152F"/>
    <w:rsid w:val="00CA23A0"/>
    <w:rsid w:val="00CA4619"/>
    <w:rsid w:val="00CB0684"/>
    <w:rsid w:val="00CB49E0"/>
    <w:rsid w:val="00CB665E"/>
    <w:rsid w:val="00CB6C60"/>
    <w:rsid w:val="00CC1E7F"/>
    <w:rsid w:val="00CC2C7F"/>
    <w:rsid w:val="00CC41E1"/>
    <w:rsid w:val="00CC43FF"/>
    <w:rsid w:val="00CC63D6"/>
    <w:rsid w:val="00CC798D"/>
    <w:rsid w:val="00CC7ED5"/>
    <w:rsid w:val="00CD1B83"/>
    <w:rsid w:val="00CD267E"/>
    <w:rsid w:val="00CD3240"/>
    <w:rsid w:val="00CD3717"/>
    <w:rsid w:val="00CD4E49"/>
    <w:rsid w:val="00CD6773"/>
    <w:rsid w:val="00CE014C"/>
    <w:rsid w:val="00CE1BA2"/>
    <w:rsid w:val="00CE2168"/>
    <w:rsid w:val="00CE222D"/>
    <w:rsid w:val="00CE37D9"/>
    <w:rsid w:val="00CE5A77"/>
    <w:rsid w:val="00CE5B34"/>
    <w:rsid w:val="00CE5ED5"/>
    <w:rsid w:val="00CE6EBA"/>
    <w:rsid w:val="00CE7014"/>
    <w:rsid w:val="00CF04AF"/>
    <w:rsid w:val="00CF208C"/>
    <w:rsid w:val="00CF2B9E"/>
    <w:rsid w:val="00CF2E3A"/>
    <w:rsid w:val="00CF3E72"/>
    <w:rsid w:val="00CF7768"/>
    <w:rsid w:val="00D0346D"/>
    <w:rsid w:val="00D04517"/>
    <w:rsid w:val="00D04D15"/>
    <w:rsid w:val="00D0511E"/>
    <w:rsid w:val="00D1025F"/>
    <w:rsid w:val="00D12DCC"/>
    <w:rsid w:val="00D14073"/>
    <w:rsid w:val="00D1415B"/>
    <w:rsid w:val="00D14DCB"/>
    <w:rsid w:val="00D1605C"/>
    <w:rsid w:val="00D16266"/>
    <w:rsid w:val="00D1668E"/>
    <w:rsid w:val="00D16E6D"/>
    <w:rsid w:val="00D21929"/>
    <w:rsid w:val="00D22BE4"/>
    <w:rsid w:val="00D24228"/>
    <w:rsid w:val="00D25F02"/>
    <w:rsid w:val="00D26572"/>
    <w:rsid w:val="00D26C21"/>
    <w:rsid w:val="00D271C0"/>
    <w:rsid w:val="00D31538"/>
    <w:rsid w:val="00D323C0"/>
    <w:rsid w:val="00D32776"/>
    <w:rsid w:val="00D32BB1"/>
    <w:rsid w:val="00D336DB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50826"/>
    <w:rsid w:val="00D52D85"/>
    <w:rsid w:val="00D53879"/>
    <w:rsid w:val="00D55CC8"/>
    <w:rsid w:val="00D56446"/>
    <w:rsid w:val="00D6108E"/>
    <w:rsid w:val="00D61235"/>
    <w:rsid w:val="00D61E9D"/>
    <w:rsid w:val="00D62675"/>
    <w:rsid w:val="00D62C30"/>
    <w:rsid w:val="00D62FF6"/>
    <w:rsid w:val="00D64008"/>
    <w:rsid w:val="00D653D3"/>
    <w:rsid w:val="00D66C5E"/>
    <w:rsid w:val="00D67073"/>
    <w:rsid w:val="00D74199"/>
    <w:rsid w:val="00D744B1"/>
    <w:rsid w:val="00D75890"/>
    <w:rsid w:val="00D75939"/>
    <w:rsid w:val="00D763BF"/>
    <w:rsid w:val="00D76B99"/>
    <w:rsid w:val="00D7723B"/>
    <w:rsid w:val="00D77B5D"/>
    <w:rsid w:val="00D77E3D"/>
    <w:rsid w:val="00D80548"/>
    <w:rsid w:val="00D823C9"/>
    <w:rsid w:val="00D824C8"/>
    <w:rsid w:val="00D83216"/>
    <w:rsid w:val="00D838D5"/>
    <w:rsid w:val="00D841C8"/>
    <w:rsid w:val="00D84681"/>
    <w:rsid w:val="00D8552D"/>
    <w:rsid w:val="00D87117"/>
    <w:rsid w:val="00D871CB"/>
    <w:rsid w:val="00D90AAB"/>
    <w:rsid w:val="00D91670"/>
    <w:rsid w:val="00D93276"/>
    <w:rsid w:val="00D93CF7"/>
    <w:rsid w:val="00D96540"/>
    <w:rsid w:val="00DA24CB"/>
    <w:rsid w:val="00DA3046"/>
    <w:rsid w:val="00DA509A"/>
    <w:rsid w:val="00DA7DDD"/>
    <w:rsid w:val="00DB1405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15B"/>
    <w:rsid w:val="00DC3754"/>
    <w:rsid w:val="00DC6FCE"/>
    <w:rsid w:val="00DD0167"/>
    <w:rsid w:val="00DD0E2B"/>
    <w:rsid w:val="00DD2EAB"/>
    <w:rsid w:val="00DD3005"/>
    <w:rsid w:val="00DD3AAC"/>
    <w:rsid w:val="00DD5113"/>
    <w:rsid w:val="00DD6A7C"/>
    <w:rsid w:val="00DE0673"/>
    <w:rsid w:val="00DE5733"/>
    <w:rsid w:val="00DE67E4"/>
    <w:rsid w:val="00DE6A89"/>
    <w:rsid w:val="00DE75D3"/>
    <w:rsid w:val="00DE7EFD"/>
    <w:rsid w:val="00DF01CD"/>
    <w:rsid w:val="00DF1AE3"/>
    <w:rsid w:val="00DF2B18"/>
    <w:rsid w:val="00DF31CA"/>
    <w:rsid w:val="00DF50FE"/>
    <w:rsid w:val="00DF5D0D"/>
    <w:rsid w:val="00DF68C8"/>
    <w:rsid w:val="00DF733B"/>
    <w:rsid w:val="00E00090"/>
    <w:rsid w:val="00E01CAB"/>
    <w:rsid w:val="00E061EE"/>
    <w:rsid w:val="00E110B9"/>
    <w:rsid w:val="00E11444"/>
    <w:rsid w:val="00E16B67"/>
    <w:rsid w:val="00E176CD"/>
    <w:rsid w:val="00E21C70"/>
    <w:rsid w:val="00E2384B"/>
    <w:rsid w:val="00E23DFE"/>
    <w:rsid w:val="00E24791"/>
    <w:rsid w:val="00E249A0"/>
    <w:rsid w:val="00E2619A"/>
    <w:rsid w:val="00E274B5"/>
    <w:rsid w:val="00E27D50"/>
    <w:rsid w:val="00E306A1"/>
    <w:rsid w:val="00E306CF"/>
    <w:rsid w:val="00E315F1"/>
    <w:rsid w:val="00E31776"/>
    <w:rsid w:val="00E32F8A"/>
    <w:rsid w:val="00E333F5"/>
    <w:rsid w:val="00E359BD"/>
    <w:rsid w:val="00E35D31"/>
    <w:rsid w:val="00E3633F"/>
    <w:rsid w:val="00E40BB6"/>
    <w:rsid w:val="00E449A6"/>
    <w:rsid w:val="00E44E6C"/>
    <w:rsid w:val="00E45537"/>
    <w:rsid w:val="00E46519"/>
    <w:rsid w:val="00E51A55"/>
    <w:rsid w:val="00E54763"/>
    <w:rsid w:val="00E54FB9"/>
    <w:rsid w:val="00E55C88"/>
    <w:rsid w:val="00E5600C"/>
    <w:rsid w:val="00E5685D"/>
    <w:rsid w:val="00E60528"/>
    <w:rsid w:val="00E6178E"/>
    <w:rsid w:val="00E61DB6"/>
    <w:rsid w:val="00E6447A"/>
    <w:rsid w:val="00E661AD"/>
    <w:rsid w:val="00E70BF5"/>
    <w:rsid w:val="00E71246"/>
    <w:rsid w:val="00E73219"/>
    <w:rsid w:val="00E73A59"/>
    <w:rsid w:val="00E73DDD"/>
    <w:rsid w:val="00E74F5C"/>
    <w:rsid w:val="00E76BC2"/>
    <w:rsid w:val="00E80EE3"/>
    <w:rsid w:val="00E81CE2"/>
    <w:rsid w:val="00E83045"/>
    <w:rsid w:val="00E83F5C"/>
    <w:rsid w:val="00E84110"/>
    <w:rsid w:val="00E85655"/>
    <w:rsid w:val="00E8697B"/>
    <w:rsid w:val="00E86A09"/>
    <w:rsid w:val="00E86DEB"/>
    <w:rsid w:val="00E8726F"/>
    <w:rsid w:val="00E87B49"/>
    <w:rsid w:val="00E87C3A"/>
    <w:rsid w:val="00E90116"/>
    <w:rsid w:val="00E925D1"/>
    <w:rsid w:val="00E928B8"/>
    <w:rsid w:val="00E96613"/>
    <w:rsid w:val="00E96F4B"/>
    <w:rsid w:val="00E97562"/>
    <w:rsid w:val="00E97F36"/>
    <w:rsid w:val="00EA065A"/>
    <w:rsid w:val="00EA0715"/>
    <w:rsid w:val="00EA0AC9"/>
    <w:rsid w:val="00EA2330"/>
    <w:rsid w:val="00EA2BDF"/>
    <w:rsid w:val="00EA3B83"/>
    <w:rsid w:val="00EA4C1A"/>
    <w:rsid w:val="00EA608B"/>
    <w:rsid w:val="00EB0DAA"/>
    <w:rsid w:val="00EB1584"/>
    <w:rsid w:val="00EB26BF"/>
    <w:rsid w:val="00EB3406"/>
    <w:rsid w:val="00EB5407"/>
    <w:rsid w:val="00EB567B"/>
    <w:rsid w:val="00EB5DC0"/>
    <w:rsid w:val="00EB6A66"/>
    <w:rsid w:val="00EB6F6F"/>
    <w:rsid w:val="00EC1621"/>
    <w:rsid w:val="00EC3BD8"/>
    <w:rsid w:val="00EC4352"/>
    <w:rsid w:val="00EC49D8"/>
    <w:rsid w:val="00EC538A"/>
    <w:rsid w:val="00EC665B"/>
    <w:rsid w:val="00ED4C88"/>
    <w:rsid w:val="00ED567F"/>
    <w:rsid w:val="00EE318B"/>
    <w:rsid w:val="00EE3C74"/>
    <w:rsid w:val="00EE7A93"/>
    <w:rsid w:val="00EF0428"/>
    <w:rsid w:val="00EF07DA"/>
    <w:rsid w:val="00EF07E9"/>
    <w:rsid w:val="00EF0C90"/>
    <w:rsid w:val="00EF1B4A"/>
    <w:rsid w:val="00EF2963"/>
    <w:rsid w:val="00EF39FF"/>
    <w:rsid w:val="00EF4847"/>
    <w:rsid w:val="00EF6C4F"/>
    <w:rsid w:val="00F0084C"/>
    <w:rsid w:val="00F042DF"/>
    <w:rsid w:val="00F05931"/>
    <w:rsid w:val="00F05BE3"/>
    <w:rsid w:val="00F05C67"/>
    <w:rsid w:val="00F06144"/>
    <w:rsid w:val="00F11020"/>
    <w:rsid w:val="00F1323B"/>
    <w:rsid w:val="00F13549"/>
    <w:rsid w:val="00F14DB7"/>
    <w:rsid w:val="00F21C6C"/>
    <w:rsid w:val="00F21EE8"/>
    <w:rsid w:val="00F226D3"/>
    <w:rsid w:val="00F237E1"/>
    <w:rsid w:val="00F26F8C"/>
    <w:rsid w:val="00F2791D"/>
    <w:rsid w:val="00F31F89"/>
    <w:rsid w:val="00F3327F"/>
    <w:rsid w:val="00F35450"/>
    <w:rsid w:val="00F37CEB"/>
    <w:rsid w:val="00F4024A"/>
    <w:rsid w:val="00F4067B"/>
    <w:rsid w:val="00F41D8C"/>
    <w:rsid w:val="00F41E2A"/>
    <w:rsid w:val="00F4377E"/>
    <w:rsid w:val="00F45126"/>
    <w:rsid w:val="00F451E5"/>
    <w:rsid w:val="00F455E4"/>
    <w:rsid w:val="00F45687"/>
    <w:rsid w:val="00F46869"/>
    <w:rsid w:val="00F53E1F"/>
    <w:rsid w:val="00F54288"/>
    <w:rsid w:val="00F55344"/>
    <w:rsid w:val="00F55409"/>
    <w:rsid w:val="00F60FDC"/>
    <w:rsid w:val="00F6150A"/>
    <w:rsid w:val="00F642A5"/>
    <w:rsid w:val="00F6566D"/>
    <w:rsid w:val="00F66BC0"/>
    <w:rsid w:val="00F713BE"/>
    <w:rsid w:val="00F720C8"/>
    <w:rsid w:val="00F722E1"/>
    <w:rsid w:val="00F72305"/>
    <w:rsid w:val="00F72671"/>
    <w:rsid w:val="00F728E0"/>
    <w:rsid w:val="00F72DD0"/>
    <w:rsid w:val="00F75A5F"/>
    <w:rsid w:val="00F7713A"/>
    <w:rsid w:val="00F80B9A"/>
    <w:rsid w:val="00F81D19"/>
    <w:rsid w:val="00F84122"/>
    <w:rsid w:val="00F85A46"/>
    <w:rsid w:val="00F920EB"/>
    <w:rsid w:val="00F92B36"/>
    <w:rsid w:val="00F92BD6"/>
    <w:rsid w:val="00F93F5F"/>
    <w:rsid w:val="00F957FE"/>
    <w:rsid w:val="00FA12D9"/>
    <w:rsid w:val="00FA1C7E"/>
    <w:rsid w:val="00FA49A1"/>
    <w:rsid w:val="00FA6062"/>
    <w:rsid w:val="00FB074D"/>
    <w:rsid w:val="00FB1331"/>
    <w:rsid w:val="00FB2E1F"/>
    <w:rsid w:val="00FB75A2"/>
    <w:rsid w:val="00FC51CC"/>
    <w:rsid w:val="00FC6A5D"/>
    <w:rsid w:val="00FD0F46"/>
    <w:rsid w:val="00FD1674"/>
    <w:rsid w:val="00FD24DC"/>
    <w:rsid w:val="00FD2552"/>
    <w:rsid w:val="00FD27EC"/>
    <w:rsid w:val="00FD5CB9"/>
    <w:rsid w:val="00FD6B97"/>
    <w:rsid w:val="00FD77B3"/>
    <w:rsid w:val="00FE370A"/>
    <w:rsid w:val="00FE39AD"/>
    <w:rsid w:val="00FE3D47"/>
    <w:rsid w:val="00FE4CFE"/>
    <w:rsid w:val="00FF1B19"/>
    <w:rsid w:val="00FF27A4"/>
    <w:rsid w:val="00FF4295"/>
    <w:rsid w:val="00FF4FFE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68D585C"/>
  <w15:docId w15:val="{30E78613-3585-4488-AD86-00E567FF7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1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5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uiPriority w:val="99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paragraph" w:customStyle="1" w:styleId="default0">
    <w:name w:val="default"/>
    <w:basedOn w:val="Normalny"/>
    <w:rsid w:val="0032655D"/>
    <w:pPr>
      <w:spacing w:before="100" w:beforeAutospacing="1" w:after="100" w:afterAutospacing="1"/>
    </w:pPr>
  </w:style>
  <w:style w:type="paragraph" w:customStyle="1" w:styleId="LPNaglowek">
    <w:name w:val="LP_Naglowek"/>
    <w:rsid w:val="00302C90"/>
    <w:pPr>
      <w:suppressAutoHyphens/>
    </w:pPr>
    <w:rPr>
      <w:rFonts w:ascii="Arial" w:hAnsi="Arial" w:cs="Calibri"/>
      <w:b/>
      <w:color w:val="005023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2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f4be29b08e367b1bdb605d8e88eda1d9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62f9288686f1382da4a9fe9580aebde6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7221e5-76b2-4806-a46b-4cccc38c7e2f" xsi:nil="true"/>
    <lcf76f155ced4ddcb4097134ff3c332f xmlns="bd155054-772e-4cf4-9f0e-8a32a9d0e2ad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99D6369-FD26-4D82-8787-7E75AFF5E6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E9F1CB2-9E90-4363-BEEB-65A3683A624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0E7B00C-B626-4ACD-A8B6-1388B56230DF}">
  <ds:schemaRefs>
    <ds:schemaRef ds:uri="http://schemas.microsoft.com/office/2006/metadata/properties"/>
    <ds:schemaRef ds:uri="http://schemas.microsoft.com/office/infopath/2007/PartnerControls"/>
    <ds:schemaRef ds:uri="147221e5-76b2-4806-a46b-4cccc38c7e2f"/>
    <ds:schemaRef ds:uri="bd155054-772e-4cf4-9f0e-8a32a9d0e2ad"/>
  </ds:schemaRefs>
</ds:datastoreItem>
</file>

<file path=customXml/itemProps4.xml><?xml version="1.0" encoding="utf-8"?>
<ds:datastoreItem xmlns:ds="http://schemas.openxmlformats.org/officeDocument/2006/customXml" ds:itemID="{17B4EB62-CAFF-41E5-944A-981F6E4ACFD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189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Krzysztof Pawlik</cp:lastModifiedBy>
  <cp:revision>203</cp:revision>
  <cp:lastPrinted>2020-12-21T07:11:00Z</cp:lastPrinted>
  <dcterms:created xsi:type="dcterms:W3CDTF">2022-04-28T11:52:00Z</dcterms:created>
  <dcterms:modified xsi:type="dcterms:W3CDTF">2025-12-15T13:22:00Z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